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4"/>
        </w:rPr>
        <w:id w:val="-11020298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sdt>
          <w:sdtPr>
            <w:rPr>
              <w:rFonts w:ascii="Times New Roman" w:eastAsiaTheme="minorEastAsia" w:hAnsi="Times New Roman" w:cs="Times New Roman"/>
              <w:b w:val="0"/>
              <w:bCs w:val="0"/>
              <w:color w:val="auto"/>
              <w:sz w:val="22"/>
              <w:szCs w:val="24"/>
            </w:rPr>
            <w:id w:val="-2116824671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1C3EF5" w:rsidRDefault="001C3EF5" w:rsidP="001C3EF5">
              <w:pPr>
                <w:pStyle w:val="TOCHeading"/>
              </w:pPr>
              <w:r>
                <w:t>Table of Contents</w:t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b w:val="0"/>
                </w:rPr>
                <w:fldChar w:fldCharType="begin"/>
              </w:r>
              <w:r>
                <w:instrText xml:space="preserve"> TOC \o "1-3" \h \z \u </w:instrText>
              </w:r>
              <w:r>
                <w:rPr>
                  <w:b w:val="0"/>
                </w:rPr>
                <w:fldChar w:fldCharType="separate"/>
              </w:r>
              <w:r w:rsidRPr="001C3D47">
                <w:rPr>
                  <w:noProof/>
                </w:rPr>
                <w:t>***Negative***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 w:rsidRPr="001C3D47">
                <w:rPr>
                  <w:noProof/>
                </w:rPr>
                <w:t>K – Security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Shells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1NC Kritik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Framework [K’s Bad]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Reps not Key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Judge Choice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Discourse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_Toc244590809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Judge Choice Card *look at the author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Your K is just Defense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Specific Relations Reps Card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Incommensurability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Solt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Perm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Generic Rant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DA to Perms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Perm do Both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Perm do the Plan then the Alt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_Toc244590819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Perm do the Plan and Non-Mutually Exclusive Aspects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Perm do the Plan without Security Discourse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Link/Impact Answers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Threats Real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Cede the Political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Experts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Empirics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No Root Cause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Predictions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Realism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_Toc244590829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Realism Inevitable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Realism = Science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Thayer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Securitization Hyperbolic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Fear is Worse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Thornhill and Palmer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Shaw and Wong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  <w:lang w:bidi="he-IL"/>
                </w:rPr>
                <w:t>AT: Guzzini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  <w:lang w:bidi="he-IL"/>
                </w:rPr>
                <w:t>AT: Jarvis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  <w:lang w:bidi="he-IL"/>
                </w:rPr>
                <w:t>AT: Murray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_Toc244590839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  <w:lang w:bidi="he-IL"/>
                </w:rPr>
                <w:t>AT: Popper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  <w:lang w:bidi="he-IL"/>
                </w:rPr>
                <w:t>AT: Mearsheimer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Military Data – Turns Case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Enviro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lastRenderedPageBreak/>
                <w:t>Link: Multilateralism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Relations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Islamic Wars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Fear of Death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Mideast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_Toc244590849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Great Power War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Environment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Koreas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South China Sea Threat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Identity Politics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Russia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90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Iran Threat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92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Kagan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94</w:t>
              </w:r>
              <w:r>
                <w:rPr>
                  <w:noProof/>
                </w:rPr>
                <w:fldChar w:fldCharType="end"/>
              </w:r>
              <w:bookmarkStart w:id="0" w:name="_GoBack"/>
              <w:bookmarkEnd w:id="0"/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International Law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_Toc244590859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96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Economy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97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NATO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99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War Between States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Positive Peace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Rhetoric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Human Rights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China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CBA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_Toc244590869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Cyber-Terrorism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Disease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109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Democracy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110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K Affs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112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Prolif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114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Technology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115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Competitiveness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117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Geography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119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Indo-Pak War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120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Immigration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_Toc244590879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121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Economic Engagement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124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Drug Trade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125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Mexico-specific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129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Link: Border-security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Alt will Be Rejected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Alt has No Timeframe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Utopian Alt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Vague Alts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_Toc244590889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Alt=Extinction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139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Mindset Fiat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140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Impacts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141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Genocide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142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 w:rsidRPr="001C3D47">
                <w:rPr>
                  <w:noProof/>
                </w:rPr>
                <w:t>K – Complexity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143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Main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144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1NC Shell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145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150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Impact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153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Alt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_Toc244590899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155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156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Analysis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157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Economy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158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Predictions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160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Climate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Air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164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Heg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166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Terror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168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Warfighting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170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Water Management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_Toc244590909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175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Media Bias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177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Natives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179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Racism/Sociology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181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Link–  Third World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184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– Urban Planning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185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188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189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Reps Card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K’s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Judge Choice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_Toc244590919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Solt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Experts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Links/Answers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Perm do Both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Perms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199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Perm Do Alt then Plan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201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Footnote DA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202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Fitzsimmons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206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AT: Predictions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207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Environment Mini-K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_Toc244590929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Holism Shell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Impact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Economics Mini-K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Top-Level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Link - State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Full Government Affs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219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Stock Market Link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Econ Link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Competitiveness Link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– Complexities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_Toc244590939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Econ Key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2NC Economic Predictions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K- Political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Strategy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229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1NC Cede the Political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230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1NC Positivism Shell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232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2NC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235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AT: Case Solves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236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AT: Jones Evidence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237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Politics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_Toc244590949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239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Policy Debate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  <w:lang w:val="x-none"/>
                </w:rPr>
                <w:t>AT: Perm</w:t>
              </w:r>
              <w:r w:rsidRPr="001C3D47">
                <w:rPr>
                  <w:rFonts w:eastAsia="Times New Roman"/>
                  <w:noProof/>
                </w:rPr>
                <w:t xml:space="preserve"> that Uses State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AT: Perm do something then something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Grassroots Fails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Environment Impact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rFonts w:eastAsia="Times New Roman"/>
                  <w:noProof/>
                </w:rPr>
                <w:t>Link—Cynicism Toward Politics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K – Anthro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 Shell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249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251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Link Wall – Disabilities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_Toc244590959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253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Link Wall – Natives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254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Link Wall – BCC and Bronx Law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256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AT: Perm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259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261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K- Econ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 Economic Complexity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263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266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– 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269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– Link Wall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271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– 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_Toc244590969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274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K- Dynamics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275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Explanation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276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277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 Alternative and Impact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278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Debate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282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Link/Root Cause – Economy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283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– Military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285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Link/Turn - Warming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286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- Wind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288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– Nuclear Power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_Toc244590979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289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- Incentives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290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– Natural Gas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291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– Project Teams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293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Direction of the Link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294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295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296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Impact Debate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Impact – Extinction (Short)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Alternative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_Toc244590989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Alt Solves the Aff – Better Conservation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Alt Solves – Environment/Warming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Alt Solves – Project Affs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Alt Solves – Empowerment – Also good vs Incentive Affs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309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Our Project Is Important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Common Answers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Science Bad/ Defense of Methodology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Empiricism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Cap Inevitable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Cap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_Toc244590999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Self-Correcting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Growth Solves/Self Correcting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319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K Tricks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K Prerequisite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Value to Life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Aff Doesn’t Solve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Epistemology/Alt Solves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K- Racial Binary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 Racial Binary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_Toc244591009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329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Perm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331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We don’t exclude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333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Aff Solves the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336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We need Black/White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337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Exclude Our Project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338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 xml:space="preserve">AT: Alt </w:t>
              </w:r>
              <w:r w:rsidRPr="001C3D47">
                <w:rPr>
                  <w:rFonts w:eastAsiaTheme="minorHAnsi" w:hint="eastAsia"/>
                  <w:noProof/>
                  <w:color w:val="1A1A1A"/>
                </w:rPr>
                <w:t>≠ Solve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339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We are the starting point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340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K- Neoliberalism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341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Top Level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342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 Neoliberalism – General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_Toc244591019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343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2NC Overview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Neolib isn’t Capitalism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Permutation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Permutation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Isolation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Perm Promotes Commons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 Uniqueness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No Neolib – General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359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No Neolib – Cuba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No Neolib – Mexico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_Toc244591029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364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No Neolib – Venezuela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365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Links – General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366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Anti-Imperialism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367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Bilateralism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369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Borders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Capital Flight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Colonialism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Democracy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Development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Drug War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_Toc244591039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Economic Rationality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Enclosure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378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Foreign Aid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Free Trade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Hegemony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Immigration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Indigenous Other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Latin American Instability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Nanotech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NGO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_Toc244591049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TPP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388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Links – Energy/Resources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Deregulation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Energy Security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Oil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Offshore Oil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Renewable Energy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Resources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399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Links – Cuba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Cuban Embargo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_Toc244591059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Cuban Oil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Links – Mexico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Development Assistance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NAFTA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Renewables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409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Links – Venezuela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Oil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Impacts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Democracy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Drug War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_Toc244591069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Economy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Environment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417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Genocide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423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Laundry List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424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Oppression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426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Patriarchy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429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Structural Violence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432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Structural Violence &gt; Environment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434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Value to Life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435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War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_Toc244591079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437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Warming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440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Environment Resilient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441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Aff Impacts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442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Energy Scarcity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443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Environmental Collapse Inevitable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446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Technology Solves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448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Try or Die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452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Neolib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453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Neolib Good – Latin America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454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Benign Action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_Toc244591089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457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Capitalism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458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Economic Rationality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459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Mexico Improving/Aff Helps Mexico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460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Venezuela Improving/Aff Helps Venezuela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Local Systems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463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Neolib K2 Environment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465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Neolib K2 Growth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466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Neolib K2 Peace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469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Neolib K2 Poverty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State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_Toc244591099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They Want the Aff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Gartzke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Goklany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479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Epistemology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483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Critical Debate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484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Policy Focus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486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Paradigm Wars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487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_Toc244591109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488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489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Cede the Political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490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Neolib Inevitable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492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Tragedy of the Commons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495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Transition Wars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497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Utopian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499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Other Alternatives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 xml:space="preserve">1NC Alt – </w:t>
              </w:r>
              <w:r w:rsidRPr="001C3D47">
                <w:rPr>
                  <w:rFonts w:eastAsia="Calibri"/>
                  <w:noProof/>
                </w:rPr>
                <w:t>Cubanalismo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 Alt – Geography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 Alt – Global Peace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_Toc244591119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1NC Alt – Knowledge Production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Theory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Vague Alt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 w:rsidRPr="001C3D47">
                <w:rPr>
                  <w:noProof/>
                  <w:u w:val="single"/>
                </w:rPr>
                <w:t>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509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1NC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510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Resolved Before Colon Shenanigans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518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Kills Personal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519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Aff is Important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Resolution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K of Democratic Deliberation/No Consensus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_Toc244591129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Fragments Resistance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Exclusionary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Discourse/It’s all Text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Politics = Violent/Decaying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529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Role of Ballot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531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Predictability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532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Sophism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534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“State Bad”/Can’t Redeem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537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Humanism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539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Personal Experience Good/Subotnik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_Toc244591139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Individual/Micropolitics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Experts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People Can’t Deliberate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 Roleplay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Definitions Arbitrary/Bad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Geneologies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Author Indicts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549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Clifford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Duffy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DSRB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_Toc244591149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</w:rPr>
                <w:t>AT: Giroux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Mills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Mitchell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Secomb/People Can’t Deliberate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559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Bleiker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560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Butler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Doty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565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Wise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567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***Aff***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569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Framework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_Toc244591159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570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Framework 1AC / 2AC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571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you exclude Ks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573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you create bad education by making us like kissinger and nixon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575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policy debate bad – passive spectators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576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our argument is more important than your fairness / ground arguments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578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Policy framework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579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Policy framework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581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Policymaking framework good – international law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583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Fiat Good – key to education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584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fiat is utopian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_Toc244591169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585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Roleplaying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586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Roleplaying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588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resolved – colon – means we should talk about individuals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590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words lack determinate meaning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592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 : method first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594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K Tool Box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596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Value To Life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597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Zero Point Of Holocaust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599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War Inevitable Impact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602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Structural Violence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_Toc244591179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603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Structural Violence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605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SV Root Cause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606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War Causes Oppression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607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Poverty UP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608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Serial Policy Failure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Generic Root Cause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Root Cause = Otherization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Root Cause isn’t Otherization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Root Cause = Patriarchy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Root Cause isn’t Patriarchy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_Toc244591189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Root Cause = Cap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Root Cause isn’t Cap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Root Cause- Modernity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619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Reps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Discourse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Reps Alt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Doty/ Reps 1</w:t>
              </w:r>
              <w:r w:rsidRPr="001C3D47">
                <w:rPr>
                  <w:noProof/>
                  <w:vertAlign w:val="superscript"/>
                </w:rPr>
                <w:t>st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War Reps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Reps irrelevant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Reps (Perm)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_Toc244591199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629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Positivism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630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Predictions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631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Predictions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633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Pundits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634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Predictions Impossible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635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Futurism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638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Ontology-Knowledge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639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Ontology O/W Nuke War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640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Nuke War O/W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642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Ontology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_Toc244591209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643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Ethics Precede Ontology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645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Ethics Precede Ontology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646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Ethics Precede Ontology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648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Privileging Ontology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Privileging Ontology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Ethical Engagement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Link of Omission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Narratives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Narratives Fetishization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Narratives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_Toc244591219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Narratives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659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</w:t>
              </w:r>
              <w:r w:rsidRPr="001C3D47">
                <w:rPr>
                  <w:rFonts w:ascii="Arial Narrow" w:hAnsi="Arial Narrow"/>
                  <w:noProof/>
                  <w:color w:val="000000"/>
                </w:rPr>
                <w:t xml:space="preserve"> </w:t>
              </w:r>
              <w:r>
                <w:rPr>
                  <w:noProof/>
                </w:rPr>
                <w:t>Method 1st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660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Individual Action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Insecurity Inevitable-Ev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663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Genocide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665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Genocide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666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Ethics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667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Epistemology- Ev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668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XT: Truth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Standpoint Epistemology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_Toc244591229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Empiricism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Indicts of Empiricism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Death Drive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Death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Calculative Thought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678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Blinders Alt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680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"Agency"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682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Fiat is illusory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683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Specific Ks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685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Anthropocentricism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_Toc244591239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686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Agamben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688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Batallie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690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Baudrillard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697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Bookchin/Bioregionalism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700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Borders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703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Buddhism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705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Capitalism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707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Chaloupka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709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Civilization/Zerzan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713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DNG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_Toc244591249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716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Eiderman/ Queer Theory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719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Empire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723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Fear of Death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727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Foucault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731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Gender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734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Global Local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736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Heidegger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741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Hillman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745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Kato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749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  <w:lang w:eastAsia="zh-CN"/>
                </w:rPr>
                <w:t>AT: Lacan/Zisek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_Toc244591259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751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Libertarianism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755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Nietzche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757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Normativity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759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Positive Peace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762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Schmitt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764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Security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767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Spanos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769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Speed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774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Said 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775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Taoism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_Toc244591269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779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  <w:u w:color="145252"/>
                </w:rPr>
                <w:t>AT: Terror Talk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782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2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sz w:val="24"/>
                  <w:szCs w:val="24"/>
                  <w:lang w:eastAsia="ja-JP"/>
                </w:rPr>
              </w:pPr>
              <w:r w:rsidRPr="001C3D47">
                <w:rPr>
                  <w:noProof/>
                  <w:u w:color="145252"/>
                </w:rPr>
                <w:t>Useful Things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786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Perm: Genaric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787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Perm: Juxtapositions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788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Cede The Political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789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Things The Community Wants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790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Psychoanalysis (23 Cards)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791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AT: Word Pics (17 Cards)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822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1"/>
                <w:tabs>
                  <w:tab w:val="right" w:leader="dot" w:pos="9350"/>
                </w:tabs>
                <w:rPr>
                  <w:rFonts w:cstheme="minorBidi"/>
                  <w:b w:val="0"/>
                  <w:noProof/>
                  <w:lang w:eastAsia="ja-JP"/>
                </w:rPr>
              </w:pPr>
              <w:r>
                <w:rPr>
                  <w:noProof/>
                </w:rPr>
                <w:t>K-Theory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834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Pref cons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_Toc244591279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835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Pref cons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837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Need textual 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_Toc244591281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839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Don’t need a textual alternative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_Toc244591282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841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Noun Alternatives Bad 1NC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_Toc244591283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843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Noun Alternatives Bad 2NC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_Toc244591284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845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Aff choice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_Toc244591285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847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Aff choice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_Toc244591286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849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Fiat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_Toc244591287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851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Fiat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_Toc244591288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853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Floating PICs bad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_Toc244591289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855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pStyle w:val="TOC3"/>
                <w:tabs>
                  <w:tab w:val="right" w:leader="dot" w:pos="9350"/>
                </w:tabs>
                <w:rPr>
                  <w:rFonts w:cstheme="minorBidi"/>
                  <w:noProof/>
                  <w:sz w:val="24"/>
                  <w:szCs w:val="24"/>
                  <w:lang w:eastAsia="ja-JP"/>
                </w:rPr>
              </w:pPr>
              <w:r>
                <w:rPr>
                  <w:noProof/>
                </w:rPr>
                <w:t>Floating PICs good</w:t>
              </w:r>
              <w:r>
                <w:rPr>
                  <w:noProof/>
                </w:rPr>
                <w:tab/>
              </w:r>
              <w:r>
                <w:rPr>
                  <w:noProof/>
                </w:rPr>
                <w:fldChar w:fldCharType="begin"/>
              </w:r>
              <w:r>
                <w:rPr>
                  <w:noProof/>
                </w:rPr>
                <w:instrText xml:space="preserve"> PAGEREF _Toc244591290 \h </w:instrText>
              </w:r>
              <w:r>
                <w:rPr>
                  <w:noProof/>
                </w:rPr>
              </w:r>
              <w:r>
                <w:rPr>
                  <w:noProof/>
                </w:rPr>
                <w:fldChar w:fldCharType="separate"/>
              </w:r>
              <w:r>
                <w:rPr>
                  <w:noProof/>
                </w:rPr>
                <w:t>857</w:t>
              </w:r>
              <w:r>
                <w:rPr>
                  <w:noProof/>
                </w:rPr>
                <w:fldChar w:fldCharType="end"/>
              </w:r>
            </w:p>
            <w:p w:rsidR="001C3EF5" w:rsidRDefault="001C3EF5" w:rsidP="001C3EF5">
              <w:pPr>
                <w:rPr>
                  <w:noProof/>
                </w:rPr>
              </w:pPr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:rsidR="001C3EF5" w:rsidRDefault="001C3EF5" w:rsidP="001C3EF5">
          <w:pPr>
            <w:pStyle w:val="TOCHeading"/>
          </w:pPr>
        </w:p>
        <w:p w:rsidR="007C6CEF" w:rsidRDefault="001C3EF5" w:rsidP="007C6CEF">
          <w:pPr>
            <w:rPr>
              <w:noProof/>
            </w:rPr>
          </w:pPr>
        </w:p>
      </w:sdtContent>
    </w:sdt>
    <w:p w:rsidR="00F65E27" w:rsidRDefault="00F65E27" w:rsidP="007C6CEF"/>
    <w:sectPr w:rsidR="00F65E27" w:rsidSect="00754C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KDPE C+ Utopi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A94"/>
    <w:multiLevelType w:val="hybridMultilevel"/>
    <w:tmpl w:val="0C5C74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70C9A"/>
    <w:multiLevelType w:val="hybridMultilevel"/>
    <w:tmpl w:val="A0CE8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D0EC9"/>
    <w:multiLevelType w:val="multilevel"/>
    <w:tmpl w:val="0EFAFF54"/>
    <w:lvl w:ilvl="0">
      <w:start w:val="1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6622E4B"/>
    <w:multiLevelType w:val="hybridMultilevel"/>
    <w:tmpl w:val="7480DD6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375AC"/>
    <w:multiLevelType w:val="hybridMultilevel"/>
    <w:tmpl w:val="FBE6742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F3275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2382D35"/>
    <w:multiLevelType w:val="hybridMultilevel"/>
    <w:tmpl w:val="080C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F79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4FD52CD"/>
    <w:multiLevelType w:val="hybridMultilevel"/>
    <w:tmpl w:val="14C881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3167"/>
    <w:multiLevelType w:val="hybridMultilevel"/>
    <w:tmpl w:val="F030E5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6509E"/>
    <w:multiLevelType w:val="hybridMultilevel"/>
    <w:tmpl w:val="7F623EEC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D36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3A70209"/>
    <w:multiLevelType w:val="hybridMultilevel"/>
    <w:tmpl w:val="4B489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E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5E54994"/>
    <w:multiLevelType w:val="hybridMultilevel"/>
    <w:tmpl w:val="5218E0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02DF7"/>
    <w:multiLevelType w:val="hybridMultilevel"/>
    <w:tmpl w:val="C63C94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6042B46">
      <w:start w:val="1"/>
      <w:numFmt w:val="lowerLetter"/>
      <w:lvlText w:val="%2."/>
      <w:lvlJc w:val="left"/>
      <w:pPr>
        <w:ind w:left="36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981C62"/>
    <w:multiLevelType w:val="hybridMultilevel"/>
    <w:tmpl w:val="0C5C74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F032C"/>
    <w:multiLevelType w:val="hybridMultilevel"/>
    <w:tmpl w:val="4B489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9687C"/>
    <w:multiLevelType w:val="hybridMultilevel"/>
    <w:tmpl w:val="EF0089E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6"/>
  </w:num>
  <w:num w:numId="5">
    <w:abstractNumId w:val="12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3"/>
  </w:num>
  <w:num w:numId="11">
    <w:abstractNumId w:val="8"/>
  </w:num>
  <w:num w:numId="12">
    <w:abstractNumId w:val="10"/>
  </w:num>
  <w:num w:numId="13">
    <w:abstractNumId w:val="15"/>
  </w:num>
  <w:num w:numId="14">
    <w:abstractNumId w:val="4"/>
  </w:num>
  <w:num w:numId="15">
    <w:abstractNumId w:val="9"/>
  </w:num>
  <w:num w:numId="16">
    <w:abstractNumId w:val="14"/>
  </w:num>
  <w:num w:numId="17">
    <w:abstractNumId w:val="0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EF"/>
    <w:rsid w:val="00022045"/>
    <w:rsid w:val="00023796"/>
    <w:rsid w:val="0006044F"/>
    <w:rsid w:val="00081562"/>
    <w:rsid w:val="000B141D"/>
    <w:rsid w:val="000C5B4C"/>
    <w:rsid w:val="000E36E7"/>
    <w:rsid w:val="000E502C"/>
    <w:rsid w:val="001113E5"/>
    <w:rsid w:val="001954CC"/>
    <w:rsid w:val="001A5DEB"/>
    <w:rsid w:val="001B67F9"/>
    <w:rsid w:val="001C3DC9"/>
    <w:rsid w:val="001C3EF5"/>
    <w:rsid w:val="001D5950"/>
    <w:rsid w:val="001E5434"/>
    <w:rsid w:val="001F17A0"/>
    <w:rsid w:val="002059AC"/>
    <w:rsid w:val="002146E1"/>
    <w:rsid w:val="0023429C"/>
    <w:rsid w:val="00252DF7"/>
    <w:rsid w:val="002D0E01"/>
    <w:rsid w:val="002E78E5"/>
    <w:rsid w:val="00305CE9"/>
    <w:rsid w:val="00376A02"/>
    <w:rsid w:val="003B1653"/>
    <w:rsid w:val="003B2F86"/>
    <w:rsid w:val="003C017B"/>
    <w:rsid w:val="00457A12"/>
    <w:rsid w:val="00463D87"/>
    <w:rsid w:val="00475103"/>
    <w:rsid w:val="004E2D59"/>
    <w:rsid w:val="00504756"/>
    <w:rsid w:val="00516FF5"/>
    <w:rsid w:val="005175E0"/>
    <w:rsid w:val="00544676"/>
    <w:rsid w:val="00562018"/>
    <w:rsid w:val="00563504"/>
    <w:rsid w:val="00570482"/>
    <w:rsid w:val="00573AD6"/>
    <w:rsid w:val="005855D0"/>
    <w:rsid w:val="005C7B8A"/>
    <w:rsid w:val="005D7358"/>
    <w:rsid w:val="00603382"/>
    <w:rsid w:val="006106F4"/>
    <w:rsid w:val="00623ACF"/>
    <w:rsid w:val="0062484E"/>
    <w:rsid w:val="0062774A"/>
    <w:rsid w:val="00655D66"/>
    <w:rsid w:val="0068213D"/>
    <w:rsid w:val="006A3935"/>
    <w:rsid w:val="006C03BC"/>
    <w:rsid w:val="006C2E48"/>
    <w:rsid w:val="006C5DAD"/>
    <w:rsid w:val="006D04B6"/>
    <w:rsid w:val="00701533"/>
    <w:rsid w:val="00744889"/>
    <w:rsid w:val="00754CBE"/>
    <w:rsid w:val="00781D8C"/>
    <w:rsid w:val="007C6CEF"/>
    <w:rsid w:val="007E7362"/>
    <w:rsid w:val="0081461B"/>
    <w:rsid w:val="008201C1"/>
    <w:rsid w:val="00823C06"/>
    <w:rsid w:val="00845744"/>
    <w:rsid w:val="00853B0B"/>
    <w:rsid w:val="00862D84"/>
    <w:rsid w:val="008935A3"/>
    <w:rsid w:val="008D6A0D"/>
    <w:rsid w:val="009058A6"/>
    <w:rsid w:val="00934CEE"/>
    <w:rsid w:val="00943B1B"/>
    <w:rsid w:val="00952136"/>
    <w:rsid w:val="009C5DDB"/>
    <w:rsid w:val="00A42CF5"/>
    <w:rsid w:val="00A52EE3"/>
    <w:rsid w:val="00A73D5F"/>
    <w:rsid w:val="00A80BA0"/>
    <w:rsid w:val="00A83BF8"/>
    <w:rsid w:val="00A91919"/>
    <w:rsid w:val="00AC0199"/>
    <w:rsid w:val="00AE3CFB"/>
    <w:rsid w:val="00B44169"/>
    <w:rsid w:val="00B532C5"/>
    <w:rsid w:val="00B95C55"/>
    <w:rsid w:val="00BA415E"/>
    <w:rsid w:val="00BB2846"/>
    <w:rsid w:val="00BC0088"/>
    <w:rsid w:val="00C11806"/>
    <w:rsid w:val="00C3214D"/>
    <w:rsid w:val="00C46674"/>
    <w:rsid w:val="00C81BFC"/>
    <w:rsid w:val="00CA10CF"/>
    <w:rsid w:val="00CE2115"/>
    <w:rsid w:val="00D038FA"/>
    <w:rsid w:val="00D249F8"/>
    <w:rsid w:val="00D342E2"/>
    <w:rsid w:val="00D47880"/>
    <w:rsid w:val="00E1025F"/>
    <w:rsid w:val="00E25A69"/>
    <w:rsid w:val="00E648FE"/>
    <w:rsid w:val="00E72900"/>
    <w:rsid w:val="00EB6503"/>
    <w:rsid w:val="00EF0AE5"/>
    <w:rsid w:val="00F1476F"/>
    <w:rsid w:val="00F65E27"/>
    <w:rsid w:val="00FA6D68"/>
    <w:rsid w:val="00FB621D"/>
    <w:rsid w:val="00FD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7C6CEF"/>
    <w:pPr>
      <w:jc w:val="both"/>
    </w:pPr>
    <w:rPr>
      <w:rFonts w:ascii="Times New Roman" w:hAnsi="Times New Roman" w:cs="Times New Roman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7C6CE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2"/>
    <w:unhideWhenUsed/>
    <w:qFormat/>
    <w:rsid w:val="007C6CEF"/>
    <w:pPr>
      <w:keepNext/>
      <w:keepLines/>
      <w:pageBreakBefore/>
      <w:spacing w:before="20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,Char Char Char Char Char Char Char,Heading 3 Char Char, Char Char, Char Char Char Char Char Char Char,Char Char, Char,Citation,Tag Char Char,Bold Cite,Cite 1,Read Char,Heading 3 Char1 Char Char,Heading 3 Char Char1 Char Char,Read Char Ch"/>
    <w:basedOn w:val="Normal"/>
    <w:next w:val="Normal"/>
    <w:link w:val="Heading3Char"/>
    <w:unhideWhenUsed/>
    <w:qFormat/>
    <w:rsid w:val="007C6CEF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,Big card,body,Normal Tag,heading 2,Heading 2 Char2 Char,Heading 2 Char1 Char Char, Ch,Ch,no read,No Spacing211,No Spacing12,No Spacing2111,No Spacing4,No Spacing11111,No Spacing21,No Spacing111111,TAG,Card Format,No Spacing1,No Spacing11"/>
    <w:basedOn w:val="Normal"/>
    <w:next w:val="Normal"/>
    <w:link w:val="Heading4Char"/>
    <w:uiPriority w:val="4"/>
    <w:unhideWhenUsed/>
    <w:qFormat/>
    <w:rsid w:val="007C6CEF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7C6CEF"/>
    <w:rPr>
      <w:rFonts w:ascii="Times New Roman" w:eastAsiaTheme="majorEastAsia" w:hAnsi="Times New Roman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7C6CEF"/>
    <w:rPr>
      <w:rFonts w:ascii="Times New Roman" w:eastAsiaTheme="majorEastAsia" w:hAnsi="Times New Roman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,Char Char Char Char Char Char Char Char,Heading 3 Char Char Char, Char Char Char, Char Char Char Char Char Char Char Char,Char Char Char, Char Char1,Citation Char,Tag Char Char Char,Bold Cite Char1,Cite 1 Char,Read Char Char"/>
    <w:basedOn w:val="DefaultParagraphFont"/>
    <w:link w:val="Heading3"/>
    <w:qFormat/>
    <w:rsid w:val="007C6CEF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Heading4Char">
    <w:name w:val="Heading 4 Char"/>
    <w:aliases w:val="Tag Char,Big card Char,body Char,Normal Tag Char,heading 2 Char,Heading 2 Char2 Char Char1,Heading 2 Char1 Char Char Char1, Ch Char,Ch Char,no read Char,No Spacing211 Char,No Spacing12 Char,No Spacing2111 Char,No Spacing4 Char,TAG Char2"/>
    <w:basedOn w:val="DefaultParagraphFont"/>
    <w:link w:val="Heading4"/>
    <w:uiPriority w:val="4"/>
    <w:rsid w:val="007C6CEF"/>
    <w:rPr>
      <w:rFonts w:ascii="Times New Roman" w:eastAsiaTheme="majorEastAsia" w:hAnsi="Times New Roman" w:cstheme="majorBidi"/>
      <w:b/>
      <w:bCs/>
      <w:iCs/>
      <w:sz w:val="26"/>
    </w:rPr>
  </w:style>
  <w:style w:type="character" w:styleId="Emphasis">
    <w:name w:val="Emphasis"/>
    <w:aliases w:val="tag2,Size 10,emphasis in card,Evidence,Minimized,minimized,Highlighted,Underlined,CD Card,ED - Tag,emphasis,Bold Underline,Emphasis!!,small,Qualifications"/>
    <w:basedOn w:val="DefaultParagraphFont"/>
    <w:uiPriority w:val="7"/>
    <w:qFormat/>
    <w:rsid w:val="007C6CEF"/>
    <w:rPr>
      <w:rFonts w:ascii="Times New Roman" w:hAnsi="Times New Roman" w:cs="Times New Roman"/>
      <w:b/>
      <w:i w:val="0"/>
      <w:iCs/>
      <w:sz w:val="22"/>
      <w:u w:val="single"/>
      <w:bdr w:val="none" w:sz="0" w:space="0" w:color="auto"/>
    </w:rPr>
  </w:style>
  <w:style w:type="character" w:customStyle="1" w:styleId="StyleBold">
    <w:name w:val="Style Bold"/>
    <w:basedOn w:val="DefaultParagraphFont"/>
    <w:uiPriority w:val="9"/>
    <w:semiHidden/>
    <w:rsid w:val="007C6CEF"/>
    <w:rPr>
      <w:b/>
      <w:bCs/>
    </w:rPr>
  </w:style>
  <w:style w:type="character" w:customStyle="1" w:styleId="StyleBoldUnderline">
    <w:name w:val="Style Bold Underline"/>
    <w:aliases w:val="Intense Emphasis,Underline,apple-style-span + 6 pt,Bold,Kern at 16 pt,Intense Emphasis1,Intense Emphasis2,HHeading 3 + 12 pt,Cards + Font: 12 pt Char,Style,Title Char,Bold Cite Char,Citation Char Char Char,ci,c,Intense Emphasis11,Bo"/>
    <w:basedOn w:val="DefaultParagraphFont"/>
    <w:uiPriority w:val="6"/>
    <w:qFormat/>
    <w:rsid w:val="007C6CEF"/>
    <w:rPr>
      <w:rFonts w:ascii="Times New Roman" w:hAnsi="Times New Roman"/>
      <w:b w:val="0"/>
      <w:sz w:val="22"/>
      <w:u w:val="single"/>
    </w:rPr>
  </w:style>
  <w:style w:type="character" w:customStyle="1" w:styleId="StyleStyleBold12pt">
    <w:name w:val="Style Style Bold + 12 pt"/>
    <w:aliases w:val="Cite,Style Style Bold + 12pt,Style Style Bold,Style Style + 12 pt,Style Style Bo... +,Old Cite,Style Style Bold + 10 pt,tagld + 12 pt"/>
    <w:basedOn w:val="DefaultParagraphFont"/>
    <w:uiPriority w:val="5"/>
    <w:qFormat/>
    <w:rsid w:val="007C6CEF"/>
    <w:rPr>
      <w:rFonts w:ascii="Times New Roman" w:hAnsi="Times New Roman"/>
      <w:b/>
      <w:sz w:val="26"/>
      <w:u w:val="none"/>
    </w:rPr>
  </w:style>
  <w:style w:type="paragraph" w:styleId="Header">
    <w:name w:val="header"/>
    <w:basedOn w:val="Normal"/>
    <w:link w:val="HeaderChar"/>
    <w:uiPriority w:val="99"/>
    <w:unhideWhenUsed/>
    <w:rsid w:val="007C6C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CEF"/>
    <w:rPr>
      <w:rFonts w:ascii="Times New Roman" w:hAnsi="Times New Roman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7C6C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CEF"/>
    <w:rPr>
      <w:rFonts w:ascii="Times New Roman" w:hAnsi="Times New Roman" w:cs="Times New Roman"/>
      <w:sz w:val="22"/>
    </w:rPr>
  </w:style>
  <w:style w:type="character" w:styleId="Hyperlink">
    <w:name w:val="Hyperlink"/>
    <w:aliases w:val="heading 1 (block title),Important,Read,Card Text,Internet Link"/>
    <w:basedOn w:val="DefaultParagraphFont"/>
    <w:uiPriority w:val="99"/>
    <w:unhideWhenUsed/>
    <w:rsid w:val="007C6C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rsid w:val="007C6CEF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6CE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6CEF"/>
    <w:rPr>
      <w:rFonts w:ascii="Lucida Grande" w:hAnsi="Lucida Grande" w:cs="Lucida Grande"/>
      <w:sz w:val="22"/>
    </w:rPr>
  </w:style>
  <w:style w:type="paragraph" w:customStyle="1" w:styleId="Cards">
    <w:name w:val="Cards"/>
    <w:next w:val="Normal"/>
    <w:link w:val="CardsChar"/>
    <w:rsid w:val="007C6CEF"/>
    <w:pPr>
      <w:widowControl w:val="0"/>
      <w:ind w:left="432" w:right="432"/>
      <w:jc w:val="both"/>
    </w:pPr>
    <w:rPr>
      <w:rFonts w:ascii="Times New Roman" w:eastAsia="Times New Roman" w:hAnsi="Times New Roman" w:cs="Times New Roman"/>
      <w:sz w:val="20"/>
    </w:rPr>
  </w:style>
  <w:style w:type="character" w:customStyle="1" w:styleId="CardsChar">
    <w:name w:val="Cards Char"/>
    <w:link w:val="Cards"/>
    <w:rsid w:val="007C6CEF"/>
    <w:rPr>
      <w:rFonts w:ascii="Times New Roman" w:eastAsia="Times New Roman" w:hAnsi="Times New Roman" w:cs="Times New Roman"/>
      <w:sz w:val="20"/>
    </w:rPr>
  </w:style>
  <w:style w:type="character" w:customStyle="1" w:styleId="CardTagChar">
    <w:name w:val="Card Tag Char"/>
    <w:link w:val="CardTag"/>
    <w:locked/>
    <w:rsid w:val="007C6CEF"/>
    <w:rPr>
      <w:rFonts w:ascii="Arial Narrow" w:hAnsi="Arial Narrow"/>
      <w:b/>
      <w:sz w:val="26"/>
    </w:rPr>
  </w:style>
  <w:style w:type="paragraph" w:customStyle="1" w:styleId="CardTag">
    <w:name w:val="Card Tag"/>
    <w:link w:val="CardTagChar"/>
    <w:rsid w:val="007C6CEF"/>
    <w:rPr>
      <w:rFonts w:ascii="Arial Narrow" w:hAnsi="Arial Narrow"/>
      <w:b/>
      <w:sz w:val="26"/>
    </w:rPr>
  </w:style>
  <w:style w:type="paragraph" w:customStyle="1" w:styleId="Nothing">
    <w:name w:val="Nothing"/>
    <w:link w:val="NothingChar"/>
    <w:rsid w:val="007C6CEF"/>
    <w:pPr>
      <w:jc w:val="both"/>
    </w:pPr>
    <w:rPr>
      <w:rFonts w:ascii="Times New Roman" w:eastAsia="Times New Roman" w:hAnsi="Times New Roman" w:cs="Times New Roman"/>
      <w:sz w:val="20"/>
    </w:rPr>
  </w:style>
  <w:style w:type="character" w:customStyle="1" w:styleId="NothingChar">
    <w:name w:val="Nothing Char"/>
    <w:link w:val="Nothing"/>
    <w:rsid w:val="007C6CEF"/>
    <w:rPr>
      <w:rFonts w:ascii="Times New Roman" w:eastAsia="Times New Roman" w:hAnsi="Times New Roman" w:cs="Times New Roman"/>
      <w:sz w:val="20"/>
    </w:rPr>
  </w:style>
  <w:style w:type="character" w:customStyle="1" w:styleId="UnderlineChar">
    <w:name w:val="Underline Char"/>
    <w:aliases w:val="Underlined Text Char,Cites and Cards Char,Bold Underlined Char"/>
    <w:qFormat/>
    <w:rsid w:val="007C6CEF"/>
    <w:rPr>
      <w:rFonts w:ascii="Garamond" w:hAnsi="Garamond" w:hint="default"/>
      <w:sz w:val="22"/>
      <w:u w:val="single"/>
    </w:rPr>
  </w:style>
  <w:style w:type="character" w:customStyle="1" w:styleId="apple-style-span">
    <w:name w:val="apple-style-span"/>
    <w:rsid w:val="007C6CEF"/>
  </w:style>
  <w:style w:type="paragraph" w:customStyle="1" w:styleId="Default">
    <w:name w:val="Default"/>
    <w:basedOn w:val="Normal"/>
    <w:rsid w:val="007C6CEF"/>
    <w:pPr>
      <w:autoSpaceDE w:val="0"/>
      <w:autoSpaceDN w:val="0"/>
      <w:adjustRightInd w:val="0"/>
      <w:spacing w:after="200" w:line="276" w:lineRule="auto"/>
    </w:pPr>
    <w:rPr>
      <w:rFonts w:ascii="Georgia" w:eastAsia="Calibri" w:hAnsi="Georgia" w:cs="AKDPE C+ Utopia"/>
    </w:rPr>
  </w:style>
  <w:style w:type="paragraph" w:styleId="ListParagraph">
    <w:name w:val="List Paragraph"/>
    <w:basedOn w:val="Normal"/>
    <w:uiPriority w:val="34"/>
    <w:qFormat/>
    <w:rsid w:val="007C6CEF"/>
    <w:pPr>
      <w:ind w:left="720"/>
      <w:contextualSpacing/>
    </w:pPr>
  </w:style>
  <w:style w:type="paragraph" w:customStyle="1" w:styleId="PageHeaderLine1">
    <w:name w:val="PageHeaderLine1"/>
    <w:basedOn w:val="Normal"/>
    <w:rsid w:val="007C6CEF"/>
    <w:pPr>
      <w:tabs>
        <w:tab w:val="right" w:pos="10800"/>
      </w:tabs>
    </w:pPr>
    <w:rPr>
      <w:rFonts w:ascii="Georgia" w:eastAsia="Calibri" w:hAnsi="Georgia"/>
      <w:b/>
    </w:rPr>
  </w:style>
  <w:style w:type="paragraph" w:customStyle="1" w:styleId="PageHeaderLine2">
    <w:name w:val="PageHeaderLine2"/>
    <w:basedOn w:val="Normal"/>
    <w:next w:val="Normal"/>
    <w:rsid w:val="007C6CEF"/>
    <w:pPr>
      <w:tabs>
        <w:tab w:val="right" w:pos="10800"/>
      </w:tabs>
      <w:spacing w:line="480" w:lineRule="auto"/>
    </w:pPr>
    <w:rPr>
      <w:rFonts w:ascii="Georgia" w:eastAsia="Calibri" w:hAnsi="Georgia"/>
      <w:b/>
    </w:rPr>
  </w:style>
  <w:style w:type="paragraph" w:customStyle="1" w:styleId="Tags">
    <w:name w:val="Tags"/>
    <w:next w:val="Nothing"/>
    <w:link w:val="TagsChar1"/>
    <w:qFormat/>
    <w:rsid w:val="007C6CEF"/>
    <w:pPr>
      <w:widowControl w:val="0"/>
      <w:jc w:val="both"/>
    </w:pPr>
    <w:rPr>
      <w:rFonts w:ascii="Times New Roman" w:eastAsia="Times New Roman" w:hAnsi="Times New Roman" w:cs="Times New Roman"/>
      <w:b/>
    </w:rPr>
  </w:style>
  <w:style w:type="character" w:customStyle="1" w:styleId="TagsChar1">
    <w:name w:val="Tags Char1"/>
    <w:link w:val="Tags"/>
    <w:rsid w:val="007C6CEF"/>
    <w:rPr>
      <w:rFonts w:ascii="Times New Roman" w:eastAsia="Times New Roman" w:hAnsi="Times New Roman" w:cs="Times New Roman"/>
      <w:b/>
    </w:rPr>
  </w:style>
  <w:style w:type="character" w:customStyle="1" w:styleId="DebateUnderline">
    <w:name w:val="Debate Underline"/>
    <w:qFormat/>
    <w:rsid w:val="007C6CEF"/>
    <w:rPr>
      <w:rFonts w:ascii="Times New Roman" w:hAnsi="Times New Roman"/>
      <w:sz w:val="24"/>
      <w:u w:val="thick"/>
    </w:rPr>
  </w:style>
  <w:style w:type="paragraph" w:styleId="NormalWeb">
    <w:name w:val="Normal (Web)"/>
    <w:basedOn w:val="Normal"/>
    <w:uiPriority w:val="99"/>
    <w:unhideWhenUsed/>
    <w:rsid w:val="007C6CEF"/>
    <w:rPr>
      <w:rFonts w:ascii="Garamond" w:eastAsia="Calibri" w:hAnsi="Garamond"/>
      <w:sz w:val="20"/>
    </w:rPr>
  </w:style>
  <w:style w:type="character" w:customStyle="1" w:styleId="apple-converted-space">
    <w:name w:val="apple-converted-space"/>
    <w:rsid w:val="007C6CEF"/>
  </w:style>
  <w:style w:type="character" w:customStyle="1" w:styleId="nw">
    <w:name w:val="nw"/>
    <w:rsid w:val="007C6CEF"/>
  </w:style>
  <w:style w:type="character" w:customStyle="1" w:styleId="ff3">
    <w:name w:val="ff3"/>
    <w:rsid w:val="007C6CEF"/>
  </w:style>
  <w:style w:type="paragraph" w:customStyle="1" w:styleId="Cites">
    <w:name w:val="Cites"/>
    <w:next w:val="Cards"/>
    <w:link w:val="CitesChar1"/>
    <w:rsid w:val="007C6CEF"/>
    <w:pPr>
      <w:widowControl w:val="0"/>
      <w:outlineLvl w:val="2"/>
    </w:pPr>
    <w:rPr>
      <w:rFonts w:ascii="Times New Roman" w:eastAsia="Times New Roman" w:hAnsi="Times New Roman" w:cs="Times New Roman"/>
      <w:sz w:val="20"/>
    </w:rPr>
  </w:style>
  <w:style w:type="character" w:customStyle="1" w:styleId="CitesChar1">
    <w:name w:val="Cites Char1"/>
    <w:link w:val="Cites"/>
    <w:rsid w:val="007C6CEF"/>
    <w:rPr>
      <w:rFonts w:ascii="Times New Roman" w:eastAsia="Times New Roman" w:hAnsi="Times New Roman" w:cs="Times New Roman"/>
      <w:sz w:val="20"/>
    </w:rPr>
  </w:style>
  <w:style w:type="character" w:customStyle="1" w:styleId="Author-Date">
    <w:name w:val="Author-Date"/>
    <w:rsid w:val="007C6CEF"/>
    <w:rPr>
      <w:b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7C6CEF"/>
    <w:pPr>
      <w:spacing w:before="120"/>
      <w:jc w:val="left"/>
    </w:pPr>
    <w:rPr>
      <w:rFonts w:asciiTheme="minorHAnsi" w:hAnsiTheme="minorHAns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7C6CEF"/>
    <w:pPr>
      <w:ind w:left="660"/>
      <w:jc w:val="left"/>
    </w:pPr>
    <w:rPr>
      <w:rFonts w:asciiTheme="minorHAnsi" w:hAnsiTheme="minorHAnsi"/>
      <w:sz w:val="20"/>
      <w:szCs w:val="20"/>
    </w:rPr>
  </w:style>
  <w:style w:type="character" w:customStyle="1" w:styleId="cite">
    <w:name w:val="cite"/>
    <w:basedOn w:val="DefaultParagraphFont"/>
    <w:rsid w:val="007C6CEF"/>
    <w:rPr>
      <w:rFonts w:ascii="Times New Roman" w:hAnsi="Times New Roman"/>
      <w:b/>
      <w:sz w:val="24"/>
    </w:rPr>
  </w:style>
  <w:style w:type="paragraph" w:customStyle="1" w:styleId="tag">
    <w:name w:val="tag"/>
    <w:basedOn w:val="Normal"/>
    <w:next w:val="Normal"/>
    <w:link w:val="tagChar"/>
    <w:qFormat/>
    <w:rsid w:val="007C6CEF"/>
    <w:rPr>
      <w:rFonts w:eastAsia="Times New Roman"/>
      <w:b/>
      <w:sz w:val="24"/>
      <w:szCs w:val="20"/>
    </w:rPr>
  </w:style>
  <w:style w:type="character" w:customStyle="1" w:styleId="tagChar">
    <w:name w:val="tag Char"/>
    <w:aliases w:val="TAG Char Char,TAG Char1,Heading 2 Char2 Char Char,Heading 2 Char1 Char Char Char,Heading 2 Char Char Char Char Char,Heading 2 Char Char1 Char Char,Heading 2 Char2 Char1,Heading 2 Char1 Char Char1,Heading 2 Char Char Char Char1,TAG Char"/>
    <w:basedOn w:val="DefaultParagraphFont"/>
    <w:link w:val="tag"/>
    <w:rsid w:val="007C6CEF"/>
    <w:rPr>
      <w:rFonts w:ascii="Times New Roman" w:eastAsia="Times New Roman" w:hAnsi="Times New Roman" w:cs="Times New Roman"/>
      <w:b/>
      <w:szCs w:val="20"/>
    </w:rPr>
  </w:style>
  <w:style w:type="paragraph" w:customStyle="1" w:styleId="card">
    <w:name w:val="card"/>
    <w:basedOn w:val="Normal"/>
    <w:next w:val="Normal"/>
    <w:link w:val="cardChar"/>
    <w:qFormat/>
    <w:rsid w:val="007C6CEF"/>
    <w:pPr>
      <w:ind w:left="288" w:right="288"/>
    </w:pPr>
    <w:rPr>
      <w:rFonts w:eastAsia="Times New Roman"/>
      <w:sz w:val="20"/>
      <w:szCs w:val="20"/>
    </w:rPr>
  </w:style>
  <w:style w:type="character" w:customStyle="1" w:styleId="cardChar">
    <w:name w:val="card Char"/>
    <w:basedOn w:val="DefaultParagraphFont"/>
    <w:link w:val="card"/>
    <w:rsid w:val="007C6CEF"/>
    <w:rPr>
      <w:rFonts w:ascii="Times New Roman" w:eastAsia="Times New Roman" w:hAnsi="Times New Roman" w:cs="Times New Roman"/>
      <w:sz w:val="20"/>
      <w:szCs w:val="20"/>
    </w:rPr>
  </w:style>
  <w:style w:type="character" w:customStyle="1" w:styleId="underline">
    <w:name w:val="underline"/>
    <w:basedOn w:val="DefaultParagraphFont"/>
    <w:link w:val="textbold"/>
    <w:qFormat/>
    <w:rsid w:val="007C6CEF"/>
    <w:rPr>
      <w:b/>
      <w:u w:val="single"/>
    </w:rPr>
  </w:style>
  <w:style w:type="paragraph" w:customStyle="1" w:styleId="Underlining">
    <w:name w:val="Underlining"/>
    <w:basedOn w:val="Normal"/>
    <w:link w:val="UnderliningChar"/>
    <w:rsid w:val="007C6CEF"/>
    <w:rPr>
      <w:rFonts w:ascii="Arial Narrow" w:eastAsia="Times New Roman" w:hAnsi="Arial Narrow"/>
      <w:sz w:val="20"/>
      <w:u w:val="single"/>
    </w:rPr>
  </w:style>
  <w:style w:type="character" w:customStyle="1" w:styleId="UnderliningChar">
    <w:name w:val="Underlining Char"/>
    <w:basedOn w:val="DefaultParagraphFont"/>
    <w:link w:val="Underlining"/>
    <w:rsid w:val="007C6CEF"/>
    <w:rPr>
      <w:rFonts w:ascii="Arial Narrow" w:eastAsia="Times New Roman" w:hAnsi="Arial Narrow" w:cs="Times New Roman"/>
      <w:sz w:val="20"/>
      <w:u w:val="single"/>
    </w:rPr>
  </w:style>
  <w:style w:type="paragraph" w:customStyle="1" w:styleId="smalltext">
    <w:name w:val="small text"/>
    <w:basedOn w:val="Normal"/>
    <w:link w:val="smalltextChar"/>
    <w:rsid w:val="007C6CEF"/>
    <w:rPr>
      <w:rFonts w:ascii="Arial Narrow" w:eastAsia="Times New Roman" w:hAnsi="Arial Narrow"/>
      <w:sz w:val="18"/>
    </w:rPr>
  </w:style>
  <w:style w:type="character" w:customStyle="1" w:styleId="smalltextChar">
    <w:name w:val="small text Char"/>
    <w:basedOn w:val="DefaultParagraphFont"/>
    <w:link w:val="smalltext"/>
    <w:rsid w:val="007C6CEF"/>
    <w:rPr>
      <w:rFonts w:ascii="Arial Narrow" w:eastAsia="Times New Roman" w:hAnsi="Arial Narrow" w:cs="Times New Roman"/>
      <w:sz w:val="18"/>
    </w:rPr>
  </w:style>
  <w:style w:type="paragraph" w:customStyle="1" w:styleId="Cardtext">
    <w:name w:val="Card text"/>
    <w:link w:val="CardtextChar"/>
    <w:rsid w:val="007C6CEF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Cs w:val="20"/>
      <w:u w:val="single"/>
    </w:rPr>
  </w:style>
  <w:style w:type="character" w:customStyle="1" w:styleId="CardtextChar">
    <w:name w:val="Card text Char"/>
    <w:basedOn w:val="DefaultParagraphFont"/>
    <w:link w:val="Cardtext"/>
    <w:rsid w:val="007C6CEF"/>
    <w:rPr>
      <w:rFonts w:ascii="Arial Narrow" w:eastAsia="Times New Roman" w:hAnsi="Arial Narrow" w:cs="Times New Roman"/>
      <w:szCs w:val="20"/>
      <w:u w:val="single"/>
    </w:rPr>
  </w:style>
  <w:style w:type="paragraph" w:customStyle="1" w:styleId="BoldUnderline">
    <w:name w:val="BoldUnderline"/>
    <w:rsid w:val="007C6CEF"/>
    <w:rPr>
      <w:rFonts w:ascii="Times New Roman" w:eastAsia="Times New Roman" w:hAnsi="Times New Roman" w:cs="Times New Roman"/>
      <w:b/>
      <w:sz w:val="20"/>
      <w:u w:val="single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7C6CEF"/>
    <w:pPr>
      <w:ind w:left="220"/>
      <w:jc w:val="left"/>
    </w:pPr>
    <w:rPr>
      <w:rFonts w:asciiTheme="minorHAnsi" w:hAnsiTheme="minorHAnsi"/>
      <w:b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C6CEF"/>
    <w:pPr>
      <w:ind w:left="440"/>
      <w:jc w:val="left"/>
    </w:pPr>
    <w:rPr>
      <w:rFonts w:asciiTheme="minorHAnsi" w:hAnsi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C6CEF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C6CEF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C6CEF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C6CEF"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C6CEF"/>
    <w:pPr>
      <w:ind w:left="1760"/>
      <w:jc w:val="left"/>
    </w:pPr>
    <w:rPr>
      <w:rFonts w:asciiTheme="minorHAnsi" w:hAnsiTheme="minorHAnsi"/>
      <w:sz w:val="20"/>
      <w:szCs w:val="20"/>
    </w:rPr>
  </w:style>
  <w:style w:type="character" w:styleId="Strong">
    <w:name w:val="Strong"/>
    <w:qFormat/>
    <w:rsid w:val="007C6CEF"/>
    <w:rPr>
      <w:b/>
      <w:bCs/>
    </w:rPr>
  </w:style>
  <w:style w:type="paragraph" w:customStyle="1" w:styleId="BlockHeadings">
    <w:name w:val="Block Headings"/>
    <w:next w:val="Nothing"/>
    <w:rsid w:val="007C6CEF"/>
    <w:pPr>
      <w:widowControl w:val="0"/>
      <w:jc w:val="center"/>
      <w:outlineLvl w:val="0"/>
    </w:pPr>
    <w:rPr>
      <w:rFonts w:ascii="Times New Roman" w:eastAsia="Times New Roman" w:hAnsi="Times New Roman" w:cs="Times New Roman"/>
      <w:b/>
      <w:sz w:val="28"/>
    </w:rPr>
  </w:style>
  <w:style w:type="paragraph" w:customStyle="1" w:styleId="2Tag">
    <w:name w:val="2) Tag"/>
    <w:next w:val="Normal"/>
    <w:rsid w:val="007C6CEF"/>
    <w:pPr>
      <w:keepNext/>
      <w:outlineLvl w:val="0"/>
    </w:pPr>
    <w:rPr>
      <w:rFonts w:ascii="Times New Roman" w:eastAsia="ヒラギノ角ゴ Pro W3" w:hAnsi="Times New Roman" w:cs="Times New Roman"/>
      <w:b/>
      <w:color w:val="000000"/>
      <w:sz w:val="20"/>
      <w:szCs w:val="20"/>
    </w:rPr>
  </w:style>
  <w:style w:type="paragraph" w:customStyle="1" w:styleId="FreeFormA">
    <w:name w:val="Free Form A"/>
    <w:rsid w:val="007C6CEF"/>
    <w:rPr>
      <w:rFonts w:ascii="Helvetica" w:eastAsia="ヒラギノ角ゴ Pro W3" w:hAnsi="Helvetica" w:cs="Times New Roman"/>
      <w:color w:val="000000"/>
      <w:szCs w:val="20"/>
    </w:rPr>
  </w:style>
  <w:style w:type="character" w:customStyle="1" w:styleId="CitesChar">
    <w:name w:val="Cites Char"/>
    <w:basedOn w:val="DefaultParagraphFont"/>
    <w:rsid w:val="007C6CEF"/>
    <w:rPr>
      <w:rFonts w:ascii="Times New Roman" w:eastAsia="Calibri" w:hAnsi="Times New Roman"/>
      <w:b/>
    </w:rPr>
  </w:style>
  <w:style w:type="paragraph" w:customStyle="1" w:styleId="Body">
    <w:name w:val="Body"/>
    <w:rsid w:val="007C6CEF"/>
    <w:rPr>
      <w:rFonts w:ascii="Helvetica" w:eastAsia="ヒラギノ角ゴ Pro W3" w:hAnsi="Helvetica" w:cs="Times New Roman"/>
      <w:color w:val="000000"/>
    </w:rPr>
  </w:style>
  <w:style w:type="paragraph" w:customStyle="1" w:styleId="FreeForm">
    <w:name w:val="Free Form"/>
    <w:rsid w:val="007C6CEF"/>
    <w:rPr>
      <w:rFonts w:ascii="Times New Roman" w:eastAsia="ヒラギノ角ゴ Pro W3" w:hAnsi="Times New Roman" w:cs="Times New Roman"/>
      <w:color w:val="000000"/>
    </w:rPr>
  </w:style>
  <w:style w:type="character" w:customStyle="1" w:styleId="CharacterStyle1">
    <w:name w:val="Character Style 1"/>
    <w:uiPriority w:val="99"/>
    <w:rsid w:val="007C6CEF"/>
    <w:rPr>
      <w:rFonts w:ascii="Bookman Old Style" w:hAnsi="Bookman Old Style" w:cs="Bookman Old Style"/>
      <w:b/>
      <w:bCs/>
      <w:color w:val="151515"/>
      <w:sz w:val="28"/>
      <w:szCs w:val="28"/>
    </w:rPr>
  </w:style>
  <w:style w:type="character" w:customStyle="1" w:styleId="FontStyle63">
    <w:name w:val="Font Style63"/>
    <w:rsid w:val="007C6CEF"/>
    <w:rPr>
      <w:rFonts w:ascii="Times New Roman" w:hAnsi="Times New Roman" w:cs="Times New Roman" w:hint="default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C6CEF"/>
    <w:pPr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numbering" w:customStyle="1" w:styleId="NoList1">
    <w:name w:val="No List1"/>
    <w:next w:val="NoList"/>
    <w:uiPriority w:val="99"/>
    <w:semiHidden/>
    <w:unhideWhenUsed/>
    <w:rsid w:val="007C6CEF"/>
  </w:style>
  <w:style w:type="character" w:customStyle="1" w:styleId="UnderlineBold">
    <w:name w:val="Underline + Bold"/>
    <w:basedOn w:val="DefaultParagraphFont"/>
    <w:uiPriority w:val="1"/>
    <w:qFormat/>
    <w:rsid w:val="007C6CEF"/>
    <w:rPr>
      <w:rFonts w:asciiTheme="majorBidi" w:hAnsiTheme="majorBidi"/>
      <w:b/>
      <w:bCs/>
      <w:sz w:val="20"/>
      <w:u w:val="single"/>
    </w:rPr>
  </w:style>
  <w:style w:type="character" w:customStyle="1" w:styleId="Box">
    <w:name w:val="Box"/>
    <w:uiPriority w:val="1"/>
    <w:qFormat/>
    <w:rsid w:val="007C6CEF"/>
    <w:rPr>
      <w:b/>
      <w:u w:val="single"/>
      <w:bdr w:val="single" w:sz="4" w:space="0" w:color="auto"/>
    </w:rPr>
  </w:style>
  <w:style w:type="paragraph" w:customStyle="1" w:styleId="textbold">
    <w:name w:val="text bold"/>
    <w:basedOn w:val="Normal"/>
    <w:link w:val="underline"/>
    <w:rsid w:val="007C6CEF"/>
    <w:pPr>
      <w:ind w:left="720"/>
    </w:pPr>
    <w:rPr>
      <w:rFonts w:asciiTheme="minorHAnsi" w:hAnsiTheme="minorHAnsi" w:cstheme="minorBidi"/>
      <w:b/>
      <w:sz w:val="24"/>
      <w:u w:val="single"/>
    </w:rPr>
  </w:style>
  <w:style w:type="paragraph" w:styleId="NoSpacing">
    <w:name w:val="No Spacing"/>
    <w:uiPriority w:val="1"/>
    <w:rsid w:val="007C6CEF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7C6CEF"/>
  </w:style>
  <w:style w:type="paragraph" w:styleId="FootnoteText">
    <w:name w:val="footnote text"/>
    <w:basedOn w:val="Normal"/>
    <w:link w:val="FootnoteTextChar"/>
    <w:semiHidden/>
    <w:rsid w:val="007C6CEF"/>
    <w:pPr>
      <w:jc w:val="left"/>
    </w:pPr>
    <w:rPr>
      <w:rFonts w:eastAsiaTheme="minorHAnsi"/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7C6CEF"/>
    <w:rPr>
      <w:rFonts w:ascii="Times New Roman" w:eastAsiaTheme="minorHAnsi" w:hAnsi="Times New Roman" w:cs="Times New Roman"/>
    </w:rPr>
  </w:style>
  <w:style w:type="character" w:styleId="FootnoteReference">
    <w:name w:val="footnote reference"/>
    <w:basedOn w:val="DefaultParagraphFont"/>
    <w:semiHidden/>
    <w:rsid w:val="007C6CEF"/>
    <w:rPr>
      <w:vertAlign w:val="superscript"/>
    </w:rPr>
  </w:style>
  <w:style w:type="character" w:customStyle="1" w:styleId="Underline0">
    <w:name w:val="*Underline*"/>
    <w:rsid w:val="007C6CEF"/>
    <w:rPr>
      <w:rFonts w:ascii="Times New Roman" w:hAnsi="Times New Roman"/>
      <w:b/>
      <w:sz w:val="24"/>
      <w:u w:val="single"/>
    </w:rPr>
  </w:style>
  <w:style w:type="character" w:customStyle="1" w:styleId="Cite0">
    <w:name w:val="*Cite*"/>
    <w:rsid w:val="007C6CEF"/>
    <w:rPr>
      <w:rFonts w:ascii="Times New Roman" w:hAnsi="Times New Roman"/>
      <w:b/>
      <w:caps/>
      <w:sz w:val="24"/>
    </w:rPr>
  </w:style>
  <w:style w:type="character" w:customStyle="1" w:styleId="UnderlinedCard">
    <w:name w:val="Underlined Card"/>
    <w:rsid w:val="007C6CEF"/>
    <w:rPr>
      <w:rFonts w:ascii="Arial Narrow" w:hAnsi="Arial Narrow"/>
      <w:sz w:val="22"/>
      <w:u w:val="single"/>
    </w:rPr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next w:val="Normal"/>
    <w:uiPriority w:val="6"/>
    <w:rsid w:val="007C6CEF"/>
    <w:rPr>
      <w:rFonts w:eastAsiaTheme="minorHAnsi"/>
      <w:bCs/>
      <w:sz w:val="22"/>
      <w:szCs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6C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CEF"/>
    <w:pPr>
      <w:jc w:val="left"/>
    </w:pPr>
    <w:rPr>
      <w:rFonts w:ascii="Calibri" w:eastAsiaTheme="minorHAns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CEF"/>
    <w:rPr>
      <w:rFonts w:ascii="Calibri" w:eastAsiaTheme="minorHAns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CEF"/>
    <w:rPr>
      <w:rFonts w:ascii="Calibri" w:eastAsiaTheme="minorHAns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CEF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CEF"/>
    <w:rPr>
      <w:rFonts w:ascii="Tahoma" w:eastAsiaTheme="minorHAns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C6CEF"/>
    <w:rPr>
      <w:rFonts w:ascii="Calibri" w:eastAsiaTheme="minorHAnsi" w:hAnsi="Calibri" w:cs="Calibri"/>
      <w:sz w:val="22"/>
      <w:szCs w:val="22"/>
    </w:rPr>
  </w:style>
  <w:style w:type="character" w:customStyle="1" w:styleId="CardTextChar0">
    <w:name w:val="Card Text Char"/>
    <w:rsid w:val="007C6CEF"/>
    <w:rPr>
      <w:rFonts w:ascii="Arial" w:hAnsi="Arial"/>
      <w:sz w:val="18"/>
      <w:szCs w:val="24"/>
      <w:lang w:val="en-US" w:eastAsia="en-US" w:bidi="ar-SA"/>
    </w:rPr>
  </w:style>
  <w:style w:type="character" w:customStyle="1" w:styleId="Emphasis2">
    <w:name w:val="Emphasis2"/>
    <w:rsid w:val="007C6CEF"/>
    <w:rPr>
      <w:rFonts w:ascii="Georgia" w:hAnsi="Georgia" w:hint="default"/>
      <w:b/>
      <w:bCs w:val="0"/>
      <w:iCs/>
      <w:sz w:val="18"/>
      <w:u w:val="single"/>
    </w:rPr>
  </w:style>
  <w:style w:type="character" w:customStyle="1" w:styleId="Shortcite">
    <w:name w:val="Shortcite"/>
    <w:rsid w:val="007C6CEF"/>
    <w:rPr>
      <w:rFonts w:ascii="Times New Roman" w:hAnsi="Times New Roman"/>
      <w:b/>
      <w:bCs/>
      <w:sz w:val="20"/>
    </w:rPr>
  </w:style>
  <w:style w:type="character" w:customStyle="1" w:styleId="Longcite">
    <w:name w:val="Longcite"/>
    <w:rsid w:val="007C6CEF"/>
    <w:rPr>
      <w:sz w:val="16"/>
    </w:rPr>
  </w:style>
  <w:style w:type="character" w:customStyle="1" w:styleId="SmallText0">
    <w:name w:val="SmallText"/>
    <w:rsid w:val="007C6CEF"/>
    <w:rPr>
      <w:rFonts w:ascii="Arial Narrow" w:hAnsi="Arial Narrow"/>
      <w:sz w:val="16"/>
    </w:rPr>
  </w:style>
  <w:style w:type="paragraph" w:customStyle="1" w:styleId="SmallText1">
    <w:name w:val="Small Text"/>
    <w:next w:val="Normal"/>
    <w:link w:val="SmallTextChar0"/>
    <w:rsid w:val="007C6CEF"/>
    <w:rPr>
      <w:rFonts w:ascii="Arial Narrow" w:eastAsia="Times New Roman" w:hAnsi="Arial Narrow" w:cs="Times New Roman"/>
      <w:sz w:val="18"/>
    </w:rPr>
  </w:style>
  <w:style w:type="paragraph" w:customStyle="1" w:styleId="CardText1">
    <w:name w:val="Card Text 1"/>
    <w:link w:val="CardText1Char"/>
    <w:rsid w:val="007C6CEF"/>
    <w:rPr>
      <w:rFonts w:ascii="Arial Narrow" w:eastAsia="Times New Roman" w:hAnsi="Arial Narrow" w:cs="Times New Roman"/>
      <w:color w:val="000000"/>
      <w:sz w:val="22"/>
      <w:szCs w:val="22"/>
      <w:u w:val="single"/>
    </w:rPr>
  </w:style>
  <w:style w:type="character" w:customStyle="1" w:styleId="CardText1Char">
    <w:name w:val="Card Text 1 Char"/>
    <w:link w:val="CardText1"/>
    <w:rsid w:val="007C6CEF"/>
    <w:rPr>
      <w:rFonts w:ascii="Arial Narrow" w:eastAsia="Times New Roman" w:hAnsi="Arial Narrow" w:cs="Times New Roman"/>
      <w:color w:val="000000"/>
      <w:sz w:val="22"/>
      <w:szCs w:val="22"/>
      <w:u w:val="single"/>
    </w:rPr>
  </w:style>
  <w:style w:type="character" w:customStyle="1" w:styleId="SmallTextChar0">
    <w:name w:val="Small Text Char"/>
    <w:link w:val="SmallText1"/>
    <w:rsid w:val="007C6CEF"/>
    <w:rPr>
      <w:rFonts w:ascii="Arial Narrow" w:eastAsia="Times New Roman" w:hAnsi="Arial Narrow" w:cs="Times New Roman"/>
      <w:sz w:val="18"/>
    </w:rPr>
  </w:style>
  <w:style w:type="character" w:customStyle="1" w:styleId="Debate-CardTagandCite-F6Char">
    <w:name w:val="Debate- Card Tag and Cite- F6 Char"/>
    <w:link w:val="Debate-CardTagandCite-F6"/>
    <w:locked/>
    <w:rsid w:val="007C6CEF"/>
    <w:rPr>
      <w:rFonts w:ascii="Georgia" w:hAnsi="Georgia"/>
      <w:b/>
    </w:rPr>
  </w:style>
  <w:style w:type="paragraph" w:customStyle="1" w:styleId="Debate-CardTagandCite-F6">
    <w:name w:val="Debate- Card Tag and Cite- F6"/>
    <w:basedOn w:val="Normal"/>
    <w:link w:val="Debate-CardTagandCite-F6Char"/>
    <w:qFormat/>
    <w:rsid w:val="007C6CEF"/>
    <w:pPr>
      <w:contextualSpacing/>
      <w:jc w:val="left"/>
    </w:pPr>
    <w:rPr>
      <w:rFonts w:ascii="Georgia" w:hAnsi="Georgia" w:cstheme="minorBidi"/>
      <w:b/>
      <w:sz w:val="24"/>
    </w:rPr>
  </w:style>
  <w:style w:type="character" w:customStyle="1" w:styleId="StyleStyle7pt8pt">
    <w:name w:val="Style Style 7 pt + 8 pt"/>
    <w:rsid w:val="007C6CEF"/>
    <w:rPr>
      <w:sz w:val="16"/>
    </w:rPr>
  </w:style>
  <w:style w:type="character" w:customStyle="1" w:styleId="StyleStyleThickunderlineBold1">
    <w:name w:val="Style Style Thick underline + Bold1"/>
    <w:rsid w:val="007C6CEF"/>
    <w:rPr>
      <w:b/>
      <w:bCs/>
      <w:u w:val="thick"/>
    </w:rPr>
  </w:style>
  <w:style w:type="character" w:customStyle="1" w:styleId="StyleUnderline2">
    <w:name w:val="Style Underline2"/>
    <w:rsid w:val="007C6CEF"/>
    <w:rPr>
      <w:u w:val="single"/>
    </w:rPr>
  </w:style>
  <w:style w:type="character" w:customStyle="1" w:styleId="textmedium">
    <w:name w:val="textmedium"/>
    <w:basedOn w:val="DefaultParagraphFont"/>
    <w:rsid w:val="007C6CEF"/>
  </w:style>
  <w:style w:type="paragraph" w:customStyle="1" w:styleId="Debate-CardSmalltextF2">
    <w:name w:val="Debate- Card Small text F2"/>
    <w:basedOn w:val="Normal"/>
    <w:next w:val="Debate-CardTagandCite-F6"/>
    <w:link w:val="Debate-CardSmalltextF2Char"/>
    <w:qFormat/>
    <w:rsid w:val="007C6CEF"/>
    <w:pPr>
      <w:jc w:val="left"/>
    </w:pPr>
    <w:rPr>
      <w:rFonts w:ascii="Arial Narrow" w:eastAsia="Calibri" w:hAnsi="Arial Narrow"/>
      <w:sz w:val="16"/>
      <w:szCs w:val="22"/>
    </w:rPr>
  </w:style>
  <w:style w:type="character" w:customStyle="1" w:styleId="Debate-CardSmalltextF2Char">
    <w:name w:val="Debate- Card Small text F2 Char"/>
    <w:link w:val="Debate-CardSmalltextF2"/>
    <w:rsid w:val="007C6CEF"/>
    <w:rPr>
      <w:rFonts w:ascii="Arial Narrow" w:eastAsia="Calibri" w:hAnsi="Arial Narrow" w:cs="Times New Roman"/>
      <w:sz w:val="16"/>
      <w:szCs w:val="22"/>
    </w:rPr>
  </w:style>
  <w:style w:type="paragraph" w:customStyle="1" w:styleId="CardTagandCite">
    <w:name w:val="Card Tag and Cite"/>
    <w:next w:val="Normal"/>
    <w:link w:val="CardTagandCiteChar"/>
    <w:rsid w:val="007C6CEF"/>
    <w:rPr>
      <w:rFonts w:ascii="Arial Narrow" w:eastAsia="Times New Roman" w:hAnsi="Arial Narrow" w:cs="Times New Roman"/>
      <w:b/>
      <w:sz w:val="26"/>
    </w:rPr>
  </w:style>
  <w:style w:type="character" w:customStyle="1" w:styleId="CardTagandCiteChar">
    <w:name w:val="Card Tag and Cite Char"/>
    <w:link w:val="CardTagandCite"/>
    <w:rsid w:val="007C6CEF"/>
    <w:rPr>
      <w:rFonts w:ascii="Arial Narrow" w:eastAsia="Times New Roman" w:hAnsi="Arial Narrow" w:cs="Times New Roman"/>
      <w:b/>
      <w:sz w:val="26"/>
    </w:rPr>
  </w:style>
  <w:style w:type="character" w:customStyle="1" w:styleId="CardText2Char">
    <w:name w:val="Card Text 2 Char"/>
    <w:link w:val="CardText2"/>
    <w:rsid w:val="007C6CEF"/>
    <w:rPr>
      <w:rFonts w:ascii="Arial Narrow" w:eastAsia="Times New Roman" w:hAnsi="Arial Narrow"/>
      <w:b/>
      <w:color w:val="000000"/>
      <w:u w:val="single"/>
    </w:rPr>
  </w:style>
  <w:style w:type="paragraph" w:customStyle="1" w:styleId="CardText2">
    <w:name w:val="Card Text 2"/>
    <w:basedOn w:val="CardText1"/>
    <w:link w:val="CardText2Char"/>
    <w:rsid w:val="007C6CEF"/>
    <w:rPr>
      <w:rFonts w:cstheme="minorBidi"/>
      <w:b/>
      <w:sz w:val="24"/>
      <w:szCs w:val="24"/>
    </w:rPr>
  </w:style>
  <w:style w:type="character" w:customStyle="1" w:styleId="medium-normal">
    <w:name w:val="medium-normal"/>
    <w:basedOn w:val="DefaultParagraphFont"/>
    <w:rsid w:val="007C6CEF"/>
  </w:style>
  <w:style w:type="paragraph" w:customStyle="1" w:styleId="cardtext0">
    <w:name w:val="card text"/>
    <w:basedOn w:val="Normal"/>
    <w:link w:val="cardtextChar1"/>
    <w:qFormat/>
    <w:rsid w:val="007C6CEF"/>
    <w:pPr>
      <w:ind w:left="288" w:right="288"/>
      <w:jc w:val="left"/>
    </w:pPr>
  </w:style>
  <w:style w:type="character" w:customStyle="1" w:styleId="cardtextChar1">
    <w:name w:val="card text Char"/>
    <w:link w:val="cardtext0"/>
    <w:rsid w:val="007C6CEF"/>
    <w:rPr>
      <w:rFonts w:ascii="Times New Roman" w:hAnsi="Times New Roman" w:cs="Times New Roman"/>
      <w:sz w:val="22"/>
    </w:rPr>
  </w:style>
  <w:style w:type="character" w:customStyle="1" w:styleId="CardsChar1">
    <w:name w:val="Cards Char1"/>
    <w:basedOn w:val="DefaultParagraphFont"/>
    <w:rsid w:val="007C6CEF"/>
    <w:rPr>
      <w:rFonts w:ascii="Georgia" w:hAnsi="Georgia" w:cs="Times New Roman"/>
      <w:szCs w:val="20"/>
    </w:rPr>
  </w:style>
  <w:style w:type="paragraph" w:customStyle="1" w:styleId="noindent">
    <w:name w:val="noindent"/>
    <w:basedOn w:val="Normal"/>
    <w:rsid w:val="007C6CEF"/>
    <w:pPr>
      <w:spacing w:before="100" w:beforeAutospacing="1" w:after="100" w:afterAutospacing="1"/>
      <w:jc w:val="left"/>
    </w:pPr>
    <w:rPr>
      <w:rFonts w:eastAsia="SimSun"/>
      <w:sz w:val="24"/>
      <w:lang w:eastAsia="zh-CN"/>
    </w:rPr>
  </w:style>
  <w:style w:type="character" w:customStyle="1" w:styleId="Style1Char">
    <w:name w:val="Style1 Char"/>
    <w:link w:val="Style1"/>
    <w:rsid w:val="007C6CEF"/>
    <w:rPr>
      <w:rFonts w:eastAsia="SimSun"/>
      <w:sz w:val="22"/>
      <w:u w:val="single"/>
      <w:lang w:eastAsia="zh-CN"/>
    </w:rPr>
  </w:style>
  <w:style w:type="character" w:customStyle="1" w:styleId="AuthorYear">
    <w:name w:val="AuthorYear"/>
    <w:uiPriority w:val="1"/>
    <w:qFormat/>
    <w:rsid w:val="007C6CEF"/>
    <w:rPr>
      <w:rFonts w:ascii="Georgia" w:hAnsi="Georgia" w:hint="default"/>
      <w:b/>
      <w:bCs w:val="0"/>
      <w:sz w:val="24"/>
    </w:rPr>
  </w:style>
  <w:style w:type="character" w:customStyle="1" w:styleId="BoldUnderlineChar">
    <w:name w:val="Bold Underline Char"/>
    <w:locked/>
    <w:rsid w:val="007C6CEF"/>
    <w:rPr>
      <w:rFonts w:ascii="Times New Roman" w:eastAsia="Times New Roman" w:hAnsi="Times New Roman" w:cs="Times New Roman" w:hint="default"/>
      <w:b/>
      <w:bCs/>
      <w:sz w:val="20"/>
      <w:szCs w:val="24"/>
      <w:u w:val="single"/>
    </w:rPr>
  </w:style>
  <w:style w:type="character" w:customStyle="1" w:styleId="UNDERLINEChar0">
    <w:name w:val="UNDERLINE Char"/>
    <w:link w:val="UNDERLINE1"/>
    <w:locked/>
    <w:rsid w:val="007C6CEF"/>
    <w:rPr>
      <w:b/>
      <w:u w:val="single"/>
    </w:rPr>
  </w:style>
  <w:style w:type="paragraph" w:customStyle="1" w:styleId="UNDERLINE1">
    <w:name w:val="UNDERLINE"/>
    <w:basedOn w:val="Normal"/>
    <w:link w:val="UNDERLINEChar0"/>
    <w:rsid w:val="007C6CEF"/>
    <w:pPr>
      <w:jc w:val="left"/>
    </w:pPr>
    <w:rPr>
      <w:rFonts w:asciiTheme="minorHAnsi" w:hAnsiTheme="minorHAnsi" w:cstheme="minorBidi"/>
      <w:b/>
      <w:sz w:val="24"/>
      <w:u w:val="single"/>
    </w:rPr>
  </w:style>
  <w:style w:type="paragraph" w:customStyle="1" w:styleId="Style1">
    <w:name w:val="Style1"/>
    <w:basedOn w:val="Normal"/>
    <w:link w:val="Style1Char"/>
    <w:rsid w:val="007C6CEF"/>
    <w:pPr>
      <w:jc w:val="left"/>
    </w:pPr>
    <w:rPr>
      <w:rFonts w:asciiTheme="minorHAnsi" w:eastAsia="SimSun" w:hAnsiTheme="minorHAnsi" w:cstheme="minorBidi"/>
      <w:u w:val="single"/>
      <w:lang w:eastAsia="zh-CN"/>
    </w:rPr>
  </w:style>
  <w:style w:type="paragraph" w:styleId="Title">
    <w:name w:val="Title"/>
    <w:aliases w:val="Cites and Cards,Bold Underlined"/>
    <w:basedOn w:val="Normal"/>
    <w:next w:val="Normal"/>
    <w:link w:val="TitleChar1"/>
    <w:uiPriority w:val="6"/>
    <w:qFormat/>
    <w:rsid w:val="007C6CEF"/>
    <w:pPr>
      <w:spacing w:before="240" w:after="60"/>
      <w:ind w:left="432"/>
      <w:jc w:val="center"/>
      <w:outlineLvl w:val="0"/>
    </w:pPr>
    <w:rPr>
      <w:rFonts w:asciiTheme="minorHAnsi" w:eastAsiaTheme="minorHAnsi" w:hAnsiTheme="minorHAnsi" w:cstheme="minorBidi"/>
      <w:bCs/>
      <w:szCs w:val="22"/>
      <w:u w:val="single"/>
    </w:rPr>
  </w:style>
  <w:style w:type="character" w:customStyle="1" w:styleId="TitleChar1">
    <w:name w:val="Title Char1"/>
    <w:aliases w:val="Cites and Cards Char1,Bold Underlined Char1"/>
    <w:basedOn w:val="DefaultParagraphFont"/>
    <w:link w:val="Title"/>
    <w:uiPriority w:val="6"/>
    <w:rsid w:val="007C6CEF"/>
    <w:rPr>
      <w:rFonts w:eastAsiaTheme="minorHAnsi"/>
      <w:bCs/>
      <w:sz w:val="22"/>
      <w:szCs w:val="22"/>
      <w:u w:val="single"/>
    </w:rPr>
  </w:style>
  <w:style w:type="paragraph" w:customStyle="1" w:styleId="CitationCharChar">
    <w:name w:val="Citation Char Char"/>
    <w:basedOn w:val="Normal"/>
    <w:uiPriority w:val="6"/>
    <w:rsid w:val="007C6CEF"/>
    <w:pPr>
      <w:ind w:left="1440" w:right="1440"/>
      <w:jc w:val="left"/>
    </w:pPr>
    <w:rPr>
      <w:rFonts w:asciiTheme="minorHAnsi" w:hAnsiTheme="minorHAnsi" w:cstheme="minorBidi"/>
      <w:b/>
      <w:bCs/>
      <w:u w:val="single"/>
    </w:rPr>
  </w:style>
  <w:style w:type="character" w:customStyle="1" w:styleId="TagsChar2">
    <w:name w:val="Tags Char2"/>
    <w:rsid w:val="007C6CEF"/>
    <w:rPr>
      <w:rFonts w:ascii="Times New Roman" w:eastAsia="Times New Roman" w:hAnsi="Times New Roman"/>
      <w:b/>
      <w:sz w:val="24"/>
      <w:szCs w:val="24"/>
    </w:rPr>
  </w:style>
  <w:style w:type="character" w:customStyle="1" w:styleId="AuthorChar">
    <w:name w:val="Author Char"/>
    <w:rsid w:val="007C6CEF"/>
    <w:rPr>
      <w:b/>
      <w:sz w:val="22"/>
      <w:lang w:val="en-US" w:eastAsia="en-US" w:bidi="ar-SA"/>
    </w:rPr>
  </w:style>
  <w:style w:type="paragraph" w:customStyle="1" w:styleId="citenon-bold">
    <w:name w:val="cite non-bold"/>
    <w:basedOn w:val="Normal"/>
    <w:link w:val="citenon-boldChar"/>
    <w:rsid w:val="007C6CEF"/>
    <w:pPr>
      <w:jc w:val="left"/>
    </w:pPr>
    <w:rPr>
      <w:rFonts w:eastAsia="Times New Roman"/>
      <w:sz w:val="24"/>
    </w:rPr>
  </w:style>
  <w:style w:type="character" w:customStyle="1" w:styleId="citenon-boldChar">
    <w:name w:val="cite non-bold Char"/>
    <w:link w:val="citenon-bold"/>
    <w:rsid w:val="007C6CEF"/>
    <w:rPr>
      <w:rFonts w:ascii="Times New Roman" w:eastAsia="Times New Roman" w:hAnsi="Times New Roman" w:cs="Times New Roman"/>
    </w:rPr>
  </w:style>
  <w:style w:type="paragraph" w:customStyle="1" w:styleId="HotRoute">
    <w:name w:val="Hot Route"/>
    <w:link w:val="HotRouteChar"/>
    <w:qFormat/>
    <w:rsid w:val="007C6CEF"/>
    <w:pPr>
      <w:ind w:left="144"/>
    </w:pPr>
    <w:rPr>
      <w:rFonts w:ascii="Times New Roman" w:eastAsia="Cambria" w:hAnsi="Times New Roman" w:cs="Times New Roman"/>
      <w:sz w:val="16"/>
    </w:rPr>
  </w:style>
  <w:style w:type="character" w:customStyle="1" w:styleId="HotRouteChar">
    <w:name w:val="Hot Route Char"/>
    <w:link w:val="HotRoute"/>
    <w:rsid w:val="007C6CEF"/>
    <w:rPr>
      <w:rFonts w:ascii="Times New Roman" w:eastAsia="Cambria" w:hAnsi="Times New Roman" w:cs="Times New Roman"/>
      <w:sz w:val="16"/>
    </w:rPr>
  </w:style>
  <w:style w:type="paragraph" w:customStyle="1" w:styleId="StyleStyle49pt">
    <w:name w:val="Style Style4 + 9 pt"/>
    <w:basedOn w:val="Normal"/>
    <w:link w:val="StyleStyle49ptChar"/>
    <w:rsid w:val="007C6CEF"/>
    <w:pPr>
      <w:jc w:val="left"/>
    </w:pPr>
    <w:rPr>
      <w:rFonts w:ascii="Georgia" w:eastAsia="Times New Roman" w:hAnsi="Georgia"/>
      <w:szCs w:val="22"/>
      <w:u w:val="single"/>
      <w:lang w:val="x-none" w:eastAsia="x-none"/>
    </w:rPr>
  </w:style>
  <w:style w:type="character" w:customStyle="1" w:styleId="StyleStyle49ptChar">
    <w:name w:val="Style Style4 + 9 pt Char"/>
    <w:link w:val="StyleStyle49pt"/>
    <w:rsid w:val="007C6CEF"/>
    <w:rPr>
      <w:rFonts w:ascii="Georgia" w:eastAsia="Times New Roman" w:hAnsi="Georgia" w:cs="Times New Roman"/>
      <w:sz w:val="22"/>
      <w:szCs w:val="22"/>
      <w:u w:val="single"/>
      <w:lang w:val="x-none" w:eastAsia="x-none"/>
    </w:rPr>
  </w:style>
  <w:style w:type="character" w:customStyle="1" w:styleId="StyleTimesNewRoman9pt">
    <w:name w:val="Style Times New Roman 9 pt"/>
    <w:rsid w:val="007C6CEF"/>
    <w:rPr>
      <w:sz w:val="20"/>
    </w:rPr>
  </w:style>
  <w:style w:type="character" w:customStyle="1" w:styleId="Style9ptItalicUnderline">
    <w:name w:val="Style 9 pt Italic Underline"/>
    <w:rsid w:val="007C6CEF"/>
    <w:rPr>
      <w:i/>
      <w:iCs/>
      <w:sz w:val="20"/>
      <w:u w:val="single"/>
    </w:rPr>
  </w:style>
  <w:style w:type="character" w:customStyle="1" w:styleId="boldunderline0">
    <w:name w:val="bold underline"/>
    <w:basedOn w:val="underline"/>
    <w:qFormat/>
    <w:rsid w:val="007C6CEF"/>
    <w:rPr>
      <w:b/>
      <w:u w:val="single"/>
    </w:rPr>
  </w:style>
  <w:style w:type="character" w:customStyle="1" w:styleId="underlinedChar">
    <w:name w:val="underlined Char"/>
    <w:link w:val="underlined"/>
    <w:locked/>
    <w:rsid w:val="007C6CEF"/>
    <w:rPr>
      <w:rFonts w:ascii="Times New Roman" w:eastAsia="Malgun Gothic" w:hAnsi="Times New Roman" w:cs="Times New Roman"/>
      <w:sz w:val="21"/>
      <w:u w:val="single"/>
    </w:rPr>
  </w:style>
  <w:style w:type="paragraph" w:customStyle="1" w:styleId="underlined">
    <w:name w:val="underlined"/>
    <w:next w:val="Normal"/>
    <w:link w:val="underlinedChar"/>
    <w:autoRedefine/>
    <w:rsid w:val="007C6CEF"/>
    <w:pPr>
      <w:contextualSpacing/>
    </w:pPr>
    <w:rPr>
      <w:rFonts w:ascii="Times New Roman" w:eastAsia="Malgun Gothic" w:hAnsi="Times New Roman" w:cs="Times New Roman"/>
      <w:sz w:val="21"/>
      <w:u w:val="single"/>
    </w:rPr>
  </w:style>
  <w:style w:type="paragraph" w:customStyle="1" w:styleId="TagText">
    <w:name w:val="TagText"/>
    <w:basedOn w:val="Normal"/>
    <w:qFormat/>
    <w:rsid w:val="007C6CEF"/>
    <w:pPr>
      <w:jc w:val="left"/>
    </w:pPr>
    <w:rPr>
      <w:rFonts w:ascii="Arial" w:hAnsi="Arial" w:cstheme="minorBidi"/>
      <w:b/>
      <w:sz w:val="24"/>
    </w:rPr>
  </w:style>
  <w:style w:type="paragraph" w:customStyle="1" w:styleId="Style3">
    <w:name w:val="Style3"/>
    <w:basedOn w:val="Normal"/>
    <w:link w:val="Style3Char"/>
    <w:rsid w:val="007C6CEF"/>
    <w:pPr>
      <w:jc w:val="left"/>
    </w:pPr>
    <w:rPr>
      <w:rFonts w:eastAsia="Times New Roman"/>
      <w:b/>
    </w:rPr>
  </w:style>
  <w:style w:type="character" w:customStyle="1" w:styleId="Style3Char">
    <w:name w:val="Style3 Char"/>
    <w:link w:val="Style3"/>
    <w:rsid w:val="007C6CEF"/>
    <w:rPr>
      <w:rFonts w:ascii="Times New Roman" w:eastAsia="Times New Roman" w:hAnsi="Times New Roman" w:cs="Times New Roman"/>
      <w:b/>
      <w:sz w:val="22"/>
    </w:rPr>
  </w:style>
  <w:style w:type="paragraph" w:customStyle="1" w:styleId="Style4">
    <w:name w:val="Style4"/>
    <w:basedOn w:val="Normal"/>
    <w:rsid w:val="007C6CEF"/>
    <w:pPr>
      <w:numPr>
        <w:numId w:val="19"/>
      </w:numPr>
      <w:tabs>
        <w:tab w:val="clear" w:pos="360"/>
      </w:tabs>
      <w:ind w:left="0" w:firstLine="0"/>
      <w:jc w:val="left"/>
    </w:pPr>
    <w:rPr>
      <w:rFonts w:eastAsia="Times New Roman"/>
      <w:u w:val="single"/>
    </w:rPr>
  </w:style>
  <w:style w:type="paragraph" w:customStyle="1" w:styleId="StyleStyle49ptBold">
    <w:name w:val="Style Style4 + 9 pt Bold"/>
    <w:basedOn w:val="Style4"/>
    <w:link w:val="StyleStyle49ptBoldChar"/>
    <w:rsid w:val="007C6CEF"/>
    <w:rPr>
      <w:b/>
      <w:bCs/>
    </w:rPr>
  </w:style>
  <w:style w:type="character" w:customStyle="1" w:styleId="StyleStyle49ptBoldChar">
    <w:name w:val="Style Style4 + 9 pt Bold Char"/>
    <w:link w:val="StyleStyle49ptBold"/>
    <w:rsid w:val="007C6CEF"/>
    <w:rPr>
      <w:rFonts w:ascii="Times New Roman" w:eastAsia="Times New Roman" w:hAnsi="Times New Roman" w:cs="Times New Roman"/>
      <w:b/>
      <w:bCs/>
      <w:sz w:val="22"/>
      <w:u w:val="single"/>
    </w:rPr>
  </w:style>
  <w:style w:type="character" w:customStyle="1" w:styleId="Style4Char">
    <w:name w:val="Style4 Char"/>
    <w:rsid w:val="007C6CEF"/>
    <w:rPr>
      <w:rFonts w:ascii="Arial Narrow" w:hAnsi="Arial Narrow"/>
      <w:szCs w:val="24"/>
      <w:u w:val="single"/>
      <w:lang w:val="en-US" w:eastAsia="en-US" w:bidi="ar-SA"/>
    </w:rPr>
  </w:style>
  <w:style w:type="character" w:customStyle="1" w:styleId="Style9ptUnderline2">
    <w:name w:val="Style 9 pt Underline2"/>
    <w:rsid w:val="007C6CEF"/>
    <w:rPr>
      <w:sz w:val="20"/>
      <w:u w:val="single"/>
    </w:rPr>
  </w:style>
  <w:style w:type="character" w:customStyle="1" w:styleId="term">
    <w:name w:val="term"/>
    <w:rsid w:val="007C6CEF"/>
  </w:style>
  <w:style w:type="paragraph" w:customStyle="1" w:styleId="Cite2">
    <w:name w:val="Cite 2"/>
    <w:basedOn w:val="Normal"/>
    <w:qFormat/>
    <w:rsid w:val="007C6CEF"/>
    <w:pPr>
      <w:jc w:val="left"/>
    </w:pPr>
    <w:rPr>
      <w:rFonts w:ascii="Arial" w:eastAsia="Calibri" w:hAnsi="Arial"/>
      <w:b/>
      <w:sz w:val="24"/>
      <w:szCs w:val="22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7C6CEF"/>
  </w:style>
  <w:style w:type="numbering" w:customStyle="1" w:styleId="NoList11">
    <w:name w:val="No List11"/>
    <w:next w:val="NoList"/>
    <w:uiPriority w:val="99"/>
    <w:semiHidden/>
    <w:unhideWhenUsed/>
    <w:rsid w:val="007C6CE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7C6CEF"/>
    <w:pPr>
      <w:jc w:val="both"/>
    </w:pPr>
    <w:rPr>
      <w:rFonts w:ascii="Times New Roman" w:hAnsi="Times New Roman" w:cs="Times New Roman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7C6CE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2"/>
    <w:unhideWhenUsed/>
    <w:qFormat/>
    <w:rsid w:val="007C6CEF"/>
    <w:pPr>
      <w:keepNext/>
      <w:keepLines/>
      <w:pageBreakBefore/>
      <w:spacing w:before="20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,Char Char Char Char Char Char Char,Heading 3 Char Char, Char Char, Char Char Char Char Char Char Char,Char Char, Char,Citation,Tag Char Char,Bold Cite,Cite 1,Read Char,Heading 3 Char1 Char Char,Heading 3 Char Char1 Char Char,Read Char Ch"/>
    <w:basedOn w:val="Normal"/>
    <w:next w:val="Normal"/>
    <w:link w:val="Heading3Char"/>
    <w:unhideWhenUsed/>
    <w:qFormat/>
    <w:rsid w:val="007C6CEF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,Big card,body,Normal Tag,heading 2,Heading 2 Char2 Char,Heading 2 Char1 Char Char, Ch,Ch,no read,No Spacing211,No Spacing12,No Spacing2111,No Spacing4,No Spacing11111,No Spacing21,No Spacing111111,TAG,Card Format,No Spacing1,No Spacing11"/>
    <w:basedOn w:val="Normal"/>
    <w:next w:val="Normal"/>
    <w:link w:val="Heading4Char"/>
    <w:uiPriority w:val="4"/>
    <w:unhideWhenUsed/>
    <w:qFormat/>
    <w:rsid w:val="007C6CEF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7C6CEF"/>
    <w:rPr>
      <w:rFonts w:ascii="Times New Roman" w:eastAsiaTheme="majorEastAsia" w:hAnsi="Times New Roman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7C6CEF"/>
    <w:rPr>
      <w:rFonts w:ascii="Times New Roman" w:eastAsiaTheme="majorEastAsia" w:hAnsi="Times New Roman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,Char Char Char Char Char Char Char Char,Heading 3 Char Char Char, Char Char Char, Char Char Char Char Char Char Char Char,Char Char Char, Char Char1,Citation Char,Tag Char Char Char,Bold Cite Char1,Cite 1 Char,Read Char Char"/>
    <w:basedOn w:val="DefaultParagraphFont"/>
    <w:link w:val="Heading3"/>
    <w:qFormat/>
    <w:rsid w:val="007C6CEF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Heading4Char">
    <w:name w:val="Heading 4 Char"/>
    <w:aliases w:val="Tag Char,Big card Char,body Char,Normal Tag Char,heading 2 Char,Heading 2 Char2 Char Char1,Heading 2 Char1 Char Char Char1, Ch Char,Ch Char,no read Char,No Spacing211 Char,No Spacing12 Char,No Spacing2111 Char,No Spacing4 Char,TAG Char2"/>
    <w:basedOn w:val="DefaultParagraphFont"/>
    <w:link w:val="Heading4"/>
    <w:uiPriority w:val="4"/>
    <w:rsid w:val="007C6CEF"/>
    <w:rPr>
      <w:rFonts w:ascii="Times New Roman" w:eastAsiaTheme="majorEastAsia" w:hAnsi="Times New Roman" w:cstheme="majorBidi"/>
      <w:b/>
      <w:bCs/>
      <w:iCs/>
      <w:sz w:val="26"/>
    </w:rPr>
  </w:style>
  <w:style w:type="character" w:styleId="Emphasis">
    <w:name w:val="Emphasis"/>
    <w:aliases w:val="tag2,Size 10,emphasis in card,Evidence,Minimized,minimized,Highlighted,Underlined,CD Card,ED - Tag,emphasis,Bold Underline,Emphasis!!,small,Qualifications"/>
    <w:basedOn w:val="DefaultParagraphFont"/>
    <w:uiPriority w:val="7"/>
    <w:qFormat/>
    <w:rsid w:val="007C6CEF"/>
    <w:rPr>
      <w:rFonts w:ascii="Times New Roman" w:hAnsi="Times New Roman" w:cs="Times New Roman"/>
      <w:b/>
      <w:i w:val="0"/>
      <w:iCs/>
      <w:sz w:val="22"/>
      <w:u w:val="single"/>
      <w:bdr w:val="none" w:sz="0" w:space="0" w:color="auto"/>
    </w:rPr>
  </w:style>
  <w:style w:type="character" w:customStyle="1" w:styleId="StyleBold">
    <w:name w:val="Style Bold"/>
    <w:basedOn w:val="DefaultParagraphFont"/>
    <w:uiPriority w:val="9"/>
    <w:semiHidden/>
    <w:rsid w:val="007C6CEF"/>
    <w:rPr>
      <w:b/>
      <w:bCs/>
    </w:rPr>
  </w:style>
  <w:style w:type="character" w:customStyle="1" w:styleId="StyleBoldUnderline">
    <w:name w:val="Style Bold Underline"/>
    <w:aliases w:val="Intense Emphasis,Underline,apple-style-span + 6 pt,Bold,Kern at 16 pt,Intense Emphasis1,Intense Emphasis2,HHeading 3 + 12 pt,Cards + Font: 12 pt Char,Style,Title Char,Bold Cite Char,Citation Char Char Char,ci,c,Intense Emphasis11,Bo"/>
    <w:basedOn w:val="DefaultParagraphFont"/>
    <w:uiPriority w:val="6"/>
    <w:qFormat/>
    <w:rsid w:val="007C6CEF"/>
    <w:rPr>
      <w:rFonts w:ascii="Times New Roman" w:hAnsi="Times New Roman"/>
      <w:b w:val="0"/>
      <w:sz w:val="22"/>
      <w:u w:val="single"/>
    </w:rPr>
  </w:style>
  <w:style w:type="character" w:customStyle="1" w:styleId="StyleStyleBold12pt">
    <w:name w:val="Style Style Bold + 12 pt"/>
    <w:aliases w:val="Cite,Style Style Bold + 12pt,Style Style Bold,Style Style + 12 pt,Style Style Bo... +,Old Cite,Style Style Bold + 10 pt,tagld + 12 pt"/>
    <w:basedOn w:val="DefaultParagraphFont"/>
    <w:uiPriority w:val="5"/>
    <w:qFormat/>
    <w:rsid w:val="007C6CEF"/>
    <w:rPr>
      <w:rFonts w:ascii="Times New Roman" w:hAnsi="Times New Roman"/>
      <w:b/>
      <w:sz w:val="26"/>
      <w:u w:val="none"/>
    </w:rPr>
  </w:style>
  <w:style w:type="paragraph" w:styleId="Header">
    <w:name w:val="header"/>
    <w:basedOn w:val="Normal"/>
    <w:link w:val="HeaderChar"/>
    <w:uiPriority w:val="99"/>
    <w:unhideWhenUsed/>
    <w:rsid w:val="007C6C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CEF"/>
    <w:rPr>
      <w:rFonts w:ascii="Times New Roman" w:hAnsi="Times New Roman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7C6C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CEF"/>
    <w:rPr>
      <w:rFonts w:ascii="Times New Roman" w:hAnsi="Times New Roman" w:cs="Times New Roman"/>
      <w:sz w:val="22"/>
    </w:rPr>
  </w:style>
  <w:style w:type="character" w:styleId="Hyperlink">
    <w:name w:val="Hyperlink"/>
    <w:aliases w:val="heading 1 (block title),Important,Read,Card Text,Internet Link"/>
    <w:basedOn w:val="DefaultParagraphFont"/>
    <w:uiPriority w:val="99"/>
    <w:unhideWhenUsed/>
    <w:rsid w:val="007C6C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rsid w:val="007C6CEF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6CE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6CEF"/>
    <w:rPr>
      <w:rFonts w:ascii="Lucida Grande" w:hAnsi="Lucida Grande" w:cs="Lucida Grande"/>
      <w:sz w:val="22"/>
    </w:rPr>
  </w:style>
  <w:style w:type="paragraph" w:customStyle="1" w:styleId="Cards">
    <w:name w:val="Cards"/>
    <w:next w:val="Normal"/>
    <w:link w:val="CardsChar"/>
    <w:rsid w:val="007C6CEF"/>
    <w:pPr>
      <w:widowControl w:val="0"/>
      <w:ind w:left="432" w:right="432"/>
      <w:jc w:val="both"/>
    </w:pPr>
    <w:rPr>
      <w:rFonts w:ascii="Times New Roman" w:eastAsia="Times New Roman" w:hAnsi="Times New Roman" w:cs="Times New Roman"/>
      <w:sz w:val="20"/>
    </w:rPr>
  </w:style>
  <w:style w:type="character" w:customStyle="1" w:styleId="CardsChar">
    <w:name w:val="Cards Char"/>
    <w:link w:val="Cards"/>
    <w:rsid w:val="007C6CEF"/>
    <w:rPr>
      <w:rFonts w:ascii="Times New Roman" w:eastAsia="Times New Roman" w:hAnsi="Times New Roman" w:cs="Times New Roman"/>
      <w:sz w:val="20"/>
    </w:rPr>
  </w:style>
  <w:style w:type="character" w:customStyle="1" w:styleId="CardTagChar">
    <w:name w:val="Card Tag Char"/>
    <w:link w:val="CardTag"/>
    <w:locked/>
    <w:rsid w:val="007C6CEF"/>
    <w:rPr>
      <w:rFonts w:ascii="Arial Narrow" w:hAnsi="Arial Narrow"/>
      <w:b/>
      <w:sz w:val="26"/>
    </w:rPr>
  </w:style>
  <w:style w:type="paragraph" w:customStyle="1" w:styleId="CardTag">
    <w:name w:val="Card Tag"/>
    <w:link w:val="CardTagChar"/>
    <w:rsid w:val="007C6CEF"/>
    <w:rPr>
      <w:rFonts w:ascii="Arial Narrow" w:hAnsi="Arial Narrow"/>
      <w:b/>
      <w:sz w:val="26"/>
    </w:rPr>
  </w:style>
  <w:style w:type="paragraph" w:customStyle="1" w:styleId="Nothing">
    <w:name w:val="Nothing"/>
    <w:link w:val="NothingChar"/>
    <w:rsid w:val="007C6CEF"/>
    <w:pPr>
      <w:jc w:val="both"/>
    </w:pPr>
    <w:rPr>
      <w:rFonts w:ascii="Times New Roman" w:eastAsia="Times New Roman" w:hAnsi="Times New Roman" w:cs="Times New Roman"/>
      <w:sz w:val="20"/>
    </w:rPr>
  </w:style>
  <w:style w:type="character" w:customStyle="1" w:styleId="NothingChar">
    <w:name w:val="Nothing Char"/>
    <w:link w:val="Nothing"/>
    <w:rsid w:val="007C6CEF"/>
    <w:rPr>
      <w:rFonts w:ascii="Times New Roman" w:eastAsia="Times New Roman" w:hAnsi="Times New Roman" w:cs="Times New Roman"/>
      <w:sz w:val="20"/>
    </w:rPr>
  </w:style>
  <w:style w:type="character" w:customStyle="1" w:styleId="UnderlineChar">
    <w:name w:val="Underline Char"/>
    <w:aliases w:val="Underlined Text Char,Cites and Cards Char,Bold Underlined Char"/>
    <w:qFormat/>
    <w:rsid w:val="007C6CEF"/>
    <w:rPr>
      <w:rFonts w:ascii="Garamond" w:hAnsi="Garamond" w:hint="default"/>
      <w:sz w:val="22"/>
      <w:u w:val="single"/>
    </w:rPr>
  </w:style>
  <w:style w:type="character" w:customStyle="1" w:styleId="apple-style-span">
    <w:name w:val="apple-style-span"/>
    <w:rsid w:val="007C6CEF"/>
  </w:style>
  <w:style w:type="paragraph" w:customStyle="1" w:styleId="Default">
    <w:name w:val="Default"/>
    <w:basedOn w:val="Normal"/>
    <w:rsid w:val="007C6CEF"/>
    <w:pPr>
      <w:autoSpaceDE w:val="0"/>
      <w:autoSpaceDN w:val="0"/>
      <w:adjustRightInd w:val="0"/>
      <w:spacing w:after="200" w:line="276" w:lineRule="auto"/>
    </w:pPr>
    <w:rPr>
      <w:rFonts w:ascii="Georgia" w:eastAsia="Calibri" w:hAnsi="Georgia" w:cs="AKDPE C+ Utopia"/>
    </w:rPr>
  </w:style>
  <w:style w:type="paragraph" w:styleId="ListParagraph">
    <w:name w:val="List Paragraph"/>
    <w:basedOn w:val="Normal"/>
    <w:uiPriority w:val="34"/>
    <w:qFormat/>
    <w:rsid w:val="007C6CEF"/>
    <w:pPr>
      <w:ind w:left="720"/>
      <w:contextualSpacing/>
    </w:pPr>
  </w:style>
  <w:style w:type="paragraph" w:customStyle="1" w:styleId="PageHeaderLine1">
    <w:name w:val="PageHeaderLine1"/>
    <w:basedOn w:val="Normal"/>
    <w:rsid w:val="007C6CEF"/>
    <w:pPr>
      <w:tabs>
        <w:tab w:val="right" w:pos="10800"/>
      </w:tabs>
    </w:pPr>
    <w:rPr>
      <w:rFonts w:ascii="Georgia" w:eastAsia="Calibri" w:hAnsi="Georgia"/>
      <w:b/>
    </w:rPr>
  </w:style>
  <w:style w:type="paragraph" w:customStyle="1" w:styleId="PageHeaderLine2">
    <w:name w:val="PageHeaderLine2"/>
    <w:basedOn w:val="Normal"/>
    <w:next w:val="Normal"/>
    <w:rsid w:val="007C6CEF"/>
    <w:pPr>
      <w:tabs>
        <w:tab w:val="right" w:pos="10800"/>
      </w:tabs>
      <w:spacing w:line="480" w:lineRule="auto"/>
    </w:pPr>
    <w:rPr>
      <w:rFonts w:ascii="Georgia" w:eastAsia="Calibri" w:hAnsi="Georgia"/>
      <w:b/>
    </w:rPr>
  </w:style>
  <w:style w:type="paragraph" w:customStyle="1" w:styleId="Tags">
    <w:name w:val="Tags"/>
    <w:next w:val="Nothing"/>
    <w:link w:val="TagsChar1"/>
    <w:qFormat/>
    <w:rsid w:val="007C6CEF"/>
    <w:pPr>
      <w:widowControl w:val="0"/>
      <w:jc w:val="both"/>
    </w:pPr>
    <w:rPr>
      <w:rFonts w:ascii="Times New Roman" w:eastAsia="Times New Roman" w:hAnsi="Times New Roman" w:cs="Times New Roman"/>
      <w:b/>
    </w:rPr>
  </w:style>
  <w:style w:type="character" w:customStyle="1" w:styleId="TagsChar1">
    <w:name w:val="Tags Char1"/>
    <w:link w:val="Tags"/>
    <w:rsid w:val="007C6CEF"/>
    <w:rPr>
      <w:rFonts w:ascii="Times New Roman" w:eastAsia="Times New Roman" w:hAnsi="Times New Roman" w:cs="Times New Roman"/>
      <w:b/>
    </w:rPr>
  </w:style>
  <w:style w:type="character" w:customStyle="1" w:styleId="DebateUnderline">
    <w:name w:val="Debate Underline"/>
    <w:qFormat/>
    <w:rsid w:val="007C6CEF"/>
    <w:rPr>
      <w:rFonts w:ascii="Times New Roman" w:hAnsi="Times New Roman"/>
      <w:sz w:val="24"/>
      <w:u w:val="thick"/>
    </w:rPr>
  </w:style>
  <w:style w:type="paragraph" w:styleId="NormalWeb">
    <w:name w:val="Normal (Web)"/>
    <w:basedOn w:val="Normal"/>
    <w:uiPriority w:val="99"/>
    <w:unhideWhenUsed/>
    <w:rsid w:val="007C6CEF"/>
    <w:rPr>
      <w:rFonts w:ascii="Garamond" w:eastAsia="Calibri" w:hAnsi="Garamond"/>
      <w:sz w:val="20"/>
    </w:rPr>
  </w:style>
  <w:style w:type="character" w:customStyle="1" w:styleId="apple-converted-space">
    <w:name w:val="apple-converted-space"/>
    <w:rsid w:val="007C6CEF"/>
  </w:style>
  <w:style w:type="character" w:customStyle="1" w:styleId="nw">
    <w:name w:val="nw"/>
    <w:rsid w:val="007C6CEF"/>
  </w:style>
  <w:style w:type="character" w:customStyle="1" w:styleId="ff3">
    <w:name w:val="ff3"/>
    <w:rsid w:val="007C6CEF"/>
  </w:style>
  <w:style w:type="paragraph" w:customStyle="1" w:styleId="Cites">
    <w:name w:val="Cites"/>
    <w:next w:val="Cards"/>
    <w:link w:val="CitesChar1"/>
    <w:rsid w:val="007C6CEF"/>
    <w:pPr>
      <w:widowControl w:val="0"/>
      <w:outlineLvl w:val="2"/>
    </w:pPr>
    <w:rPr>
      <w:rFonts w:ascii="Times New Roman" w:eastAsia="Times New Roman" w:hAnsi="Times New Roman" w:cs="Times New Roman"/>
      <w:sz w:val="20"/>
    </w:rPr>
  </w:style>
  <w:style w:type="character" w:customStyle="1" w:styleId="CitesChar1">
    <w:name w:val="Cites Char1"/>
    <w:link w:val="Cites"/>
    <w:rsid w:val="007C6CEF"/>
    <w:rPr>
      <w:rFonts w:ascii="Times New Roman" w:eastAsia="Times New Roman" w:hAnsi="Times New Roman" w:cs="Times New Roman"/>
      <w:sz w:val="20"/>
    </w:rPr>
  </w:style>
  <w:style w:type="character" w:customStyle="1" w:styleId="Author-Date">
    <w:name w:val="Author-Date"/>
    <w:rsid w:val="007C6CEF"/>
    <w:rPr>
      <w:b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7C6CEF"/>
    <w:pPr>
      <w:spacing w:before="120"/>
      <w:jc w:val="left"/>
    </w:pPr>
    <w:rPr>
      <w:rFonts w:asciiTheme="minorHAnsi" w:hAnsiTheme="minorHAnsi"/>
      <w:b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7C6CEF"/>
    <w:pPr>
      <w:ind w:left="660"/>
      <w:jc w:val="left"/>
    </w:pPr>
    <w:rPr>
      <w:rFonts w:asciiTheme="minorHAnsi" w:hAnsiTheme="minorHAnsi"/>
      <w:sz w:val="20"/>
      <w:szCs w:val="20"/>
    </w:rPr>
  </w:style>
  <w:style w:type="character" w:customStyle="1" w:styleId="cite">
    <w:name w:val="cite"/>
    <w:basedOn w:val="DefaultParagraphFont"/>
    <w:rsid w:val="007C6CEF"/>
    <w:rPr>
      <w:rFonts w:ascii="Times New Roman" w:hAnsi="Times New Roman"/>
      <w:b/>
      <w:sz w:val="24"/>
    </w:rPr>
  </w:style>
  <w:style w:type="paragraph" w:customStyle="1" w:styleId="tag">
    <w:name w:val="tag"/>
    <w:basedOn w:val="Normal"/>
    <w:next w:val="Normal"/>
    <w:link w:val="tagChar"/>
    <w:qFormat/>
    <w:rsid w:val="007C6CEF"/>
    <w:rPr>
      <w:rFonts w:eastAsia="Times New Roman"/>
      <w:b/>
      <w:sz w:val="24"/>
      <w:szCs w:val="20"/>
    </w:rPr>
  </w:style>
  <w:style w:type="character" w:customStyle="1" w:styleId="tagChar">
    <w:name w:val="tag Char"/>
    <w:aliases w:val="TAG Char Char,TAG Char1,Heading 2 Char2 Char Char,Heading 2 Char1 Char Char Char,Heading 2 Char Char Char Char Char,Heading 2 Char Char1 Char Char,Heading 2 Char2 Char1,Heading 2 Char1 Char Char1,Heading 2 Char Char Char Char1,TAG Char"/>
    <w:basedOn w:val="DefaultParagraphFont"/>
    <w:link w:val="tag"/>
    <w:rsid w:val="007C6CEF"/>
    <w:rPr>
      <w:rFonts w:ascii="Times New Roman" w:eastAsia="Times New Roman" w:hAnsi="Times New Roman" w:cs="Times New Roman"/>
      <w:b/>
      <w:szCs w:val="20"/>
    </w:rPr>
  </w:style>
  <w:style w:type="paragraph" w:customStyle="1" w:styleId="card">
    <w:name w:val="card"/>
    <w:basedOn w:val="Normal"/>
    <w:next w:val="Normal"/>
    <w:link w:val="cardChar"/>
    <w:qFormat/>
    <w:rsid w:val="007C6CEF"/>
    <w:pPr>
      <w:ind w:left="288" w:right="288"/>
    </w:pPr>
    <w:rPr>
      <w:rFonts w:eastAsia="Times New Roman"/>
      <w:sz w:val="20"/>
      <w:szCs w:val="20"/>
    </w:rPr>
  </w:style>
  <w:style w:type="character" w:customStyle="1" w:styleId="cardChar">
    <w:name w:val="card Char"/>
    <w:basedOn w:val="DefaultParagraphFont"/>
    <w:link w:val="card"/>
    <w:rsid w:val="007C6CEF"/>
    <w:rPr>
      <w:rFonts w:ascii="Times New Roman" w:eastAsia="Times New Roman" w:hAnsi="Times New Roman" w:cs="Times New Roman"/>
      <w:sz w:val="20"/>
      <w:szCs w:val="20"/>
    </w:rPr>
  </w:style>
  <w:style w:type="character" w:customStyle="1" w:styleId="underline">
    <w:name w:val="underline"/>
    <w:basedOn w:val="DefaultParagraphFont"/>
    <w:link w:val="textbold"/>
    <w:qFormat/>
    <w:rsid w:val="007C6CEF"/>
    <w:rPr>
      <w:b/>
      <w:u w:val="single"/>
    </w:rPr>
  </w:style>
  <w:style w:type="paragraph" w:customStyle="1" w:styleId="Underlining">
    <w:name w:val="Underlining"/>
    <w:basedOn w:val="Normal"/>
    <w:link w:val="UnderliningChar"/>
    <w:rsid w:val="007C6CEF"/>
    <w:rPr>
      <w:rFonts w:ascii="Arial Narrow" w:eastAsia="Times New Roman" w:hAnsi="Arial Narrow"/>
      <w:sz w:val="20"/>
      <w:u w:val="single"/>
    </w:rPr>
  </w:style>
  <w:style w:type="character" w:customStyle="1" w:styleId="UnderliningChar">
    <w:name w:val="Underlining Char"/>
    <w:basedOn w:val="DefaultParagraphFont"/>
    <w:link w:val="Underlining"/>
    <w:rsid w:val="007C6CEF"/>
    <w:rPr>
      <w:rFonts w:ascii="Arial Narrow" w:eastAsia="Times New Roman" w:hAnsi="Arial Narrow" w:cs="Times New Roman"/>
      <w:sz w:val="20"/>
      <w:u w:val="single"/>
    </w:rPr>
  </w:style>
  <w:style w:type="paragraph" w:customStyle="1" w:styleId="smalltext">
    <w:name w:val="small text"/>
    <w:basedOn w:val="Normal"/>
    <w:link w:val="smalltextChar"/>
    <w:rsid w:val="007C6CEF"/>
    <w:rPr>
      <w:rFonts w:ascii="Arial Narrow" w:eastAsia="Times New Roman" w:hAnsi="Arial Narrow"/>
      <w:sz w:val="18"/>
    </w:rPr>
  </w:style>
  <w:style w:type="character" w:customStyle="1" w:styleId="smalltextChar">
    <w:name w:val="small text Char"/>
    <w:basedOn w:val="DefaultParagraphFont"/>
    <w:link w:val="smalltext"/>
    <w:rsid w:val="007C6CEF"/>
    <w:rPr>
      <w:rFonts w:ascii="Arial Narrow" w:eastAsia="Times New Roman" w:hAnsi="Arial Narrow" w:cs="Times New Roman"/>
      <w:sz w:val="18"/>
    </w:rPr>
  </w:style>
  <w:style w:type="paragraph" w:customStyle="1" w:styleId="Cardtext">
    <w:name w:val="Card text"/>
    <w:link w:val="CardtextChar"/>
    <w:rsid w:val="007C6CEF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Cs w:val="20"/>
      <w:u w:val="single"/>
    </w:rPr>
  </w:style>
  <w:style w:type="character" w:customStyle="1" w:styleId="CardtextChar">
    <w:name w:val="Card text Char"/>
    <w:basedOn w:val="DefaultParagraphFont"/>
    <w:link w:val="Cardtext"/>
    <w:rsid w:val="007C6CEF"/>
    <w:rPr>
      <w:rFonts w:ascii="Arial Narrow" w:eastAsia="Times New Roman" w:hAnsi="Arial Narrow" w:cs="Times New Roman"/>
      <w:szCs w:val="20"/>
      <w:u w:val="single"/>
    </w:rPr>
  </w:style>
  <w:style w:type="paragraph" w:customStyle="1" w:styleId="BoldUnderline">
    <w:name w:val="BoldUnderline"/>
    <w:rsid w:val="007C6CEF"/>
    <w:rPr>
      <w:rFonts w:ascii="Times New Roman" w:eastAsia="Times New Roman" w:hAnsi="Times New Roman" w:cs="Times New Roman"/>
      <w:b/>
      <w:sz w:val="20"/>
      <w:u w:val="single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7C6CEF"/>
    <w:pPr>
      <w:ind w:left="220"/>
      <w:jc w:val="left"/>
    </w:pPr>
    <w:rPr>
      <w:rFonts w:asciiTheme="minorHAnsi" w:hAnsiTheme="minorHAnsi"/>
      <w:b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C6CEF"/>
    <w:pPr>
      <w:ind w:left="440"/>
      <w:jc w:val="left"/>
    </w:pPr>
    <w:rPr>
      <w:rFonts w:asciiTheme="minorHAnsi" w:hAnsi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C6CEF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C6CEF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C6CEF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C6CEF"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C6CEF"/>
    <w:pPr>
      <w:ind w:left="1760"/>
      <w:jc w:val="left"/>
    </w:pPr>
    <w:rPr>
      <w:rFonts w:asciiTheme="minorHAnsi" w:hAnsiTheme="minorHAnsi"/>
      <w:sz w:val="20"/>
      <w:szCs w:val="20"/>
    </w:rPr>
  </w:style>
  <w:style w:type="character" w:styleId="Strong">
    <w:name w:val="Strong"/>
    <w:qFormat/>
    <w:rsid w:val="007C6CEF"/>
    <w:rPr>
      <w:b/>
      <w:bCs/>
    </w:rPr>
  </w:style>
  <w:style w:type="paragraph" w:customStyle="1" w:styleId="BlockHeadings">
    <w:name w:val="Block Headings"/>
    <w:next w:val="Nothing"/>
    <w:rsid w:val="007C6CEF"/>
    <w:pPr>
      <w:widowControl w:val="0"/>
      <w:jc w:val="center"/>
      <w:outlineLvl w:val="0"/>
    </w:pPr>
    <w:rPr>
      <w:rFonts w:ascii="Times New Roman" w:eastAsia="Times New Roman" w:hAnsi="Times New Roman" w:cs="Times New Roman"/>
      <w:b/>
      <w:sz w:val="28"/>
    </w:rPr>
  </w:style>
  <w:style w:type="paragraph" w:customStyle="1" w:styleId="2Tag">
    <w:name w:val="2) Tag"/>
    <w:next w:val="Normal"/>
    <w:rsid w:val="007C6CEF"/>
    <w:pPr>
      <w:keepNext/>
      <w:outlineLvl w:val="0"/>
    </w:pPr>
    <w:rPr>
      <w:rFonts w:ascii="Times New Roman" w:eastAsia="ヒラギノ角ゴ Pro W3" w:hAnsi="Times New Roman" w:cs="Times New Roman"/>
      <w:b/>
      <w:color w:val="000000"/>
      <w:sz w:val="20"/>
      <w:szCs w:val="20"/>
    </w:rPr>
  </w:style>
  <w:style w:type="paragraph" w:customStyle="1" w:styleId="FreeFormA">
    <w:name w:val="Free Form A"/>
    <w:rsid w:val="007C6CEF"/>
    <w:rPr>
      <w:rFonts w:ascii="Helvetica" w:eastAsia="ヒラギノ角ゴ Pro W3" w:hAnsi="Helvetica" w:cs="Times New Roman"/>
      <w:color w:val="000000"/>
      <w:szCs w:val="20"/>
    </w:rPr>
  </w:style>
  <w:style w:type="character" w:customStyle="1" w:styleId="CitesChar">
    <w:name w:val="Cites Char"/>
    <w:basedOn w:val="DefaultParagraphFont"/>
    <w:rsid w:val="007C6CEF"/>
    <w:rPr>
      <w:rFonts w:ascii="Times New Roman" w:eastAsia="Calibri" w:hAnsi="Times New Roman"/>
      <w:b/>
    </w:rPr>
  </w:style>
  <w:style w:type="paragraph" w:customStyle="1" w:styleId="Body">
    <w:name w:val="Body"/>
    <w:rsid w:val="007C6CEF"/>
    <w:rPr>
      <w:rFonts w:ascii="Helvetica" w:eastAsia="ヒラギノ角ゴ Pro W3" w:hAnsi="Helvetica" w:cs="Times New Roman"/>
      <w:color w:val="000000"/>
    </w:rPr>
  </w:style>
  <w:style w:type="paragraph" w:customStyle="1" w:styleId="FreeForm">
    <w:name w:val="Free Form"/>
    <w:rsid w:val="007C6CEF"/>
    <w:rPr>
      <w:rFonts w:ascii="Times New Roman" w:eastAsia="ヒラギノ角ゴ Pro W3" w:hAnsi="Times New Roman" w:cs="Times New Roman"/>
      <w:color w:val="000000"/>
    </w:rPr>
  </w:style>
  <w:style w:type="character" w:customStyle="1" w:styleId="CharacterStyle1">
    <w:name w:val="Character Style 1"/>
    <w:uiPriority w:val="99"/>
    <w:rsid w:val="007C6CEF"/>
    <w:rPr>
      <w:rFonts w:ascii="Bookman Old Style" w:hAnsi="Bookman Old Style" w:cs="Bookman Old Style"/>
      <w:b/>
      <w:bCs/>
      <w:color w:val="151515"/>
      <w:sz w:val="28"/>
      <w:szCs w:val="28"/>
    </w:rPr>
  </w:style>
  <w:style w:type="character" w:customStyle="1" w:styleId="FontStyle63">
    <w:name w:val="Font Style63"/>
    <w:rsid w:val="007C6CEF"/>
    <w:rPr>
      <w:rFonts w:ascii="Times New Roman" w:hAnsi="Times New Roman" w:cs="Times New Roman" w:hint="default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C6CEF"/>
    <w:pPr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numbering" w:customStyle="1" w:styleId="NoList1">
    <w:name w:val="No List1"/>
    <w:next w:val="NoList"/>
    <w:uiPriority w:val="99"/>
    <w:semiHidden/>
    <w:unhideWhenUsed/>
    <w:rsid w:val="007C6CEF"/>
  </w:style>
  <w:style w:type="character" w:customStyle="1" w:styleId="UnderlineBold">
    <w:name w:val="Underline + Bold"/>
    <w:basedOn w:val="DefaultParagraphFont"/>
    <w:uiPriority w:val="1"/>
    <w:qFormat/>
    <w:rsid w:val="007C6CEF"/>
    <w:rPr>
      <w:rFonts w:asciiTheme="majorBidi" w:hAnsiTheme="majorBidi"/>
      <w:b/>
      <w:bCs/>
      <w:sz w:val="20"/>
      <w:u w:val="single"/>
    </w:rPr>
  </w:style>
  <w:style w:type="character" w:customStyle="1" w:styleId="Box">
    <w:name w:val="Box"/>
    <w:uiPriority w:val="1"/>
    <w:qFormat/>
    <w:rsid w:val="007C6CEF"/>
    <w:rPr>
      <w:b/>
      <w:u w:val="single"/>
      <w:bdr w:val="single" w:sz="4" w:space="0" w:color="auto"/>
    </w:rPr>
  </w:style>
  <w:style w:type="paragraph" w:customStyle="1" w:styleId="textbold">
    <w:name w:val="text bold"/>
    <w:basedOn w:val="Normal"/>
    <w:link w:val="underline"/>
    <w:rsid w:val="007C6CEF"/>
    <w:pPr>
      <w:ind w:left="720"/>
    </w:pPr>
    <w:rPr>
      <w:rFonts w:asciiTheme="minorHAnsi" w:hAnsiTheme="minorHAnsi" w:cstheme="minorBidi"/>
      <w:b/>
      <w:sz w:val="24"/>
      <w:u w:val="single"/>
    </w:rPr>
  </w:style>
  <w:style w:type="paragraph" w:styleId="NoSpacing">
    <w:name w:val="No Spacing"/>
    <w:uiPriority w:val="1"/>
    <w:rsid w:val="007C6CEF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7C6CEF"/>
  </w:style>
  <w:style w:type="paragraph" w:styleId="FootnoteText">
    <w:name w:val="footnote text"/>
    <w:basedOn w:val="Normal"/>
    <w:link w:val="FootnoteTextChar"/>
    <w:semiHidden/>
    <w:rsid w:val="007C6CEF"/>
    <w:pPr>
      <w:jc w:val="left"/>
    </w:pPr>
    <w:rPr>
      <w:rFonts w:eastAsiaTheme="minorHAnsi"/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7C6CEF"/>
    <w:rPr>
      <w:rFonts w:ascii="Times New Roman" w:eastAsiaTheme="minorHAnsi" w:hAnsi="Times New Roman" w:cs="Times New Roman"/>
    </w:rPr>
  </w:style>
  <w:style w:type="character" w:styleId="FootnoteReference">
    <w:name w:val="footnote reference"/>
    <w:basedOn w:val="DefaultParagraphFont"/>
    <w:semiHidden/>
    <w:rsid w:val="007C6CEF"/>
    <w:rPr>
      <w:vertAlign w:val="superscript"/>
    </w:rPr>
  </w:style>
  <w:style w:type="character" w:customStyle="1" w:styleId="Underline0">
    <w:name w:val="*Underline*"/>
    <w:rsid w:val="007C6CEF"/>
    <w:rPr>
      <w:rFonts w:ascii="Times New Roman" w:hAnsi="Times New Roman"/>
      <w:b/>
      <w:sz w:val="24"/>
      <w:u w:val="single"/>
    </w:rPr>
  </w:style>
  <w:style w:type="character" w:customStyle="1" w:styleId="Cite0">
    <w:name w:val="*Cite*"/>
    <w:rsid w:val="007C6CEF"/>
    <w:rPr>
      <w:rFonts w:ascii="Times New Roman" w:hAnsi="Times New Roman"/>
      <w:b/>
      <w:caps/>
      <w:sz w:val="24"/>
    </w:rPr>
  </w:style>
  <w:style w:type="character" w:customStyle="1" w:styleId="UnderlinedCard">
    <w:name w:val="Underlined Card"/>
    <w:rsid w:val="007C6CEF"/>
    <w:rPr>
      <w:rFonts w:ascii="Arial Narrow" w:hAnsi="Arial Narrow"/>
      <w:sz w:val="22"/>
      <w:u w:val="single"/>
    </w:rPr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next w:val="Normal"/>
    <w:uiPriority w:val="6"/>
    <w:rsid w:val="007C6CEF"/>
    <w:rPr>
      <w:rFonts w:eastAsiaTheme="minorHAnsi"/>
      <w:bCs/>
      <w:sz w:val="22"/>
      <w:szCs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6C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CEF"/>
    <w:pPr>
      <w:jc w:val="left"/>
    </w:pPr>
    <w:rPr>
      <w:rFonts w:ascii="Calibri" w:eastAsiaTheme="minorHAns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CEF"/>
    <w:rPr>
      <w:rFonts w:ascii="Calibri" w:eastAsiaTheme="minorHAns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CEF"/>
    <w:rPr>
      <w:rFonts w:ascii="Calibri" w:eastAsiaTheme="minorHAns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CEF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CEF"/>
    <w:rPr>
      <w:rFonts w:ascii="Tahoma" w:eastAsiaTheme="minorHAns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C6CEF"/>
    <w:rPr>
      <w:rFonts w:ascii="Calibri" w:eastAsiaTheme="minorHAnsi" w:hAnsi="Calibri" w:cs="Calibri"/>
      <w:sz w:val="22"/>
      <w:szCs w:val="22"/>
    </w:rPr>
  </w:style>
  <w:style w:type="character" w:customStyle="1" w:styleId="CardTextChar0">
    <w:name w:val="Card Text Char"/>
    <w:rsid w:val="007C6CEF"/>
    <w:rPr>
      <w:rFonts w:ascii="Arial" w:hAnsi="Arial"/>
      <w:sz w:val="18"/>
      <w:szCs w:val="24"/>
      <w:lang w:val="en-US" w:eastAsia="en-US" w:bidi="ar-SA"/>
    </w:rPr>
  </w:style>
  <w:style w:type="character" w:customStyle="1" w:styleId="Emphasis2">
    <w:name w:val="Emphasis2"/>
    <w:rsid w:val="007C6CEF"/>
    <w:rPr>
      <w:rFonts w:ascii="Georgia" w:hAnsi="Georgia" w:hint="default"/>
      <w:b/>
      <w:bCs w:val="0"/>
      <w:iCs/>
      <w:sz w:val="18"/>
      <w:u w:val="single"/>
    </w:rPr>
  </w:style>
  <w:style w:type="character" w:customStyle="1" w:styleId="Shortcite">
    <w:name w:val="Shortcite"/>
    <w:rsid w:val="007C6CEF"/>
    <w:rPr>
      <w:rFonts w:ascii="Times New Roman" w:hAnsi="Times New Roman"/>
      <w:b/>
      <w:bCs/>
      <w:sz w:val="20"/>
    </w:rPr>
  </w:style>
  <w:style w:type="character" w:customStyle="1" w:styleId="Longcite">
    <w:name w:val="Longcite"/>
    <w:rsid w:val="007C6CEF"/>
    <w:rPr>
      <w:sz w:val="16"/>
    </w:rPr>
  </w:style>
  <w:style w:type="character" w:customStyle="1" w:styleId="SmallText0">
    <w:name w:val="SmallText"/>
    <w:rsid w:val="007C6CEF"/>
    <w:rPr>
      <w:rFonts w:ascii="Arial Narrow" w:hAnsi="Arial Narrow"/>
      <w:sz w:val="16"/>
    </w:rPr>
  </w:style>
  <w:style w:type="paragraph" w:customStyle="1" w:styleId="SmallText1">
    <w:name w:val="Small Text"/>
    <w:next w:val="Normal"/>
    <w:link w:val="SmallTextChar0"/>
    <w:rsid w:val="007C6CEF"/>
    <w:rPr>
      <w:rFonts w:ascii="Arial Narrow" w:eastAsia="Times New Roman" w:hAnsi="Arial Narrow" w:cs="Times New Roman"/>
      <w:sz w:val="18"/>
    </w:rPr>
  </w:style>
  <w:style w:type="paragraph" w:customStyle="1" w:styleId="CardText1">
    <w:name w:val="Card Text 1"/>
    <w:link w:val="CardText1Char"/>
    <w:rsid w:val="007C6CEF"/>
    <w:rPr>
      <w:rFonts w:ascii="Arial Narrow" w:eastAsia="Times New Roman" w:hAnsi="Arial Narrow" w:cs="Times New Roman"/>
      <w:color w:val="000000"/>
      <w:sz w:val="22"/>
      <w:szCs w:val="22"/>
      <w:u w:val="single"/>
    </w:rPr>
  </w:style>
  <w:style w:type="character" w:customStyle="1" w:styleId="CardText1Char">
    <w:name w:val="Card Text 1 Char"/>
    <w:link w:val="CardText1"/>
    <w:rsid w:val="007C6CEF"/>
    <w:rPr>
      <w:rFonts w:ascii="Arial Narrow" w:eastAsia="Times New Roman" w:hAnsi="Arial Narrow" w:cs="Times New Roman"/>
      <w:color w:val="000000"/>
      <w:sz w:val="22"/>
      <w:szCs w:val="22"/>
      <w:u w:val="single"/>
    </w:rPr>
  </w:style>
  <w:style w:type="character" w:customStyle="1" w:styleId="SmallTextChar0">
    <w:name w:val="Small Text Char"/>
    <w:link w:val="SmallText1"/>
    <w:rsid w:val="007C6CEF"/>
    <w:rPr>
      <w:rFonts w:ascii="Arial Narrow" w:eastAsia="Times New Roman" w:hAnsi="Arial Narrow" w:cs="Times New Roman"/>
      <w:sz w:val="18"/>
    </w:rPr>
  </w:style>
  <w:style w:type="character" w:customStyle="1" w:styleId="Debate-CardTagandCite-F6Char">
    <w:name w:val="Debate- Card Tag and Cite- F6 Char"/>
    <w:link w:val="Debate-CardTagandCite-F6"/>
    <w:locked/>
    <w:rsid w:val="007C6CEF"/>
    <w:rPr>
      <w:rFonts w:ascii="Georgia" w:hAnsi="Georgia"/>
      <w:b/>
    </w:rPr>
  </w:style>
  <w:style w:type="paragraph" w:customStyle="1" w:styleId="Debate-CardTagandCite-F6">
    <w:name w:val="Debate- Card Tag and Cite- F6"/>
    <w:basedOn w:val="Normal"/>
    <w:link w:val="Debate-CardTagandCite-F6Char"/>
    <w:qFormat/>
    <w:rsid w:val="007C6CEF"/>
    <w:pPr>
      <w:contextualSpacing/>
      <w:jc w:val="left"/>
    </w:pPr>
    <w:rPr>
      <w:rFonts w:ascii="Georgia" w:hAnsi="Georgia" w:cstheme="minorBidi"/>
      <w:b/>
      <w:sz w:val="24"/>
    </w:rPr>
  </w:style>
  <w:style w:type="character" w:customStyle="1" w:styleId="StyleStyle7pt8pt">
    <w:name w:val="Style Style 7 pt + 8 pt"/>
    <w:rsid w:val="007C6CEF"/>
    <w:rPr>
      <w:sz w:val="16"/>
    </w:rPr>
  </w:style>
  <w:style w:type="character" w:customStyle="1" w:styleId="StyleStyleThickunderlineBold1">
    <w:name w:val="Style Style Thick underline + Bold1"/>
    <w:rsid w:val="007C6CEF"/>
    <w:rPr>
      <w:b/>
      <w:bCs/>
      <w:u w:val="thick"/>
    </w:rPr>
  </w:style>
  <w:style w:type="character" w:customStyle="1" w:styleId="StyleUnderline2">
    <w:name w:val="Style Underline2"/>
    <w:rsid w:val="007C6CEF"/>
    <w:rPr>
      <w:u w:val="single"/>
    </w:rPr>
  </w:style>
  <w:style w:type="character" w:customStyle="1" w:styleId="textmedium">
    <w:name w:val="textmedium"/>
    <w:basedOn w:val="DefaultParagraphFont"/>
    <w:rsid w:val="007C6CEF"/>
  </w:style>
  <w:style w:type="paragraph" w:customStyle="1" w:styleId="Debate-CardSmalltextF2">
    <w:name w:val="Debate- Card Small text F2"/>
    <w:basedOn w:val="Normal"/>
    <w:next w:val="Debate-CardTagandCite-F6"/>
    <w:link w:val="Debate-CardSmalltextF2Char"/>
    <w:qFormat/>
    <w:rsid w:val="007C6CEF"/>
    <w:pPr>
      <w:jc w:val="left"/>
    </w:pPr>
    <w:rPr>
      <w:rFonts w:ascii="Arial Narrow" w:eastAsia="Calibri" w:hAnsi="Arial Narrow"/>
      <w:sz w:val="16"/>
      <w:szCs w:val="22"/>
    </w:rPr>
  </w:style>
  <w:style w:type="character" w:customStyle="1" w:styleId="Debate-CardSmalltextF2Char">
    <w:name w:val="Debate- Card Small text F2 Char"/>
    <w:link w:val="Debate-CardSmalltextF2"/>
    <w:rsid w:val="007C6CEF"/>
    <w:rPr>
      <w:rFonts w:ascii="Arial Narrow" w:eastAsia="Calibri" w:hAnsi="Arial Narrow" w:cs="Times New Roman"/>
      <w:sz w:val="16"/>
      <w:szCs w:val="22"/>
    </w:rPr>
  </w:style>
  <w:style w:type="paragraph" w:customStyle="1" w:styleId="CardTagandCite">
    <w:name w:val="Card Tag and Cite"/>
    <w:next w:val="Normal"/>
    <w:link w:val="CardTagandCiteChar"/>
    <w:rsid w:val="007C6CEF"/>
    <w:rPr>
      <w:rFonts w:ascii="Arial Narrow" w:eastAsia="Times New Roman" w:hAnsi="Arial Narrow" w:cs="Times New Roman"/>
      <w:b/>
      <w:sz w:val="26"/>
    </w:rPr>
  </w:style>
  <w:style w:type="character" w:customStyle="1" w:styleId="CardTagandCiteChar">
    <w:name w:val="Card Tag and Cite Char"/>
    <w:link w:val="CardTagandCite"/>
    <w:rsid w:val="007C6CEF"/>
    <w:rPr>
      <w:rFonts w:ascii="Arial Narrow" w:eastAsia="Times New Roman" w:hAnsi="Arial Narrow" w:cs="Times New Roman"/>
      <w:b/>
      <w:sz w:val="26"/>
    </w:rPr>
  </w:style>
  <w:style w:type="character" w:customStyle="1" w:styleId="CardText2Char">
    <w:name w:val="Card Text 2 Char"/>
    <w:link w:val="CardText2"/>
    <w:rsid w:val="007C6CEF"/>
    <w:rPr>
      <w:rFonts w:ascii="Arial Narrow" w:eastAsia="Times New Roman" w:hAnsi="Arial Narrow"/>
      <w:b/>
      <w:color w:val="000000"/>
      <w:u w:val="single"/>
    </w:rPr>
  </w:style>
  <w:style w:type="paragraph" w:customStyle="1" w:styleId="CardText2">
    <w:name w:val="Card Text 2"/>
    <w:basedOn w:val="CardText1"/>
    <w:link w:val="CardText2Char"/>
    <w:rsid w:val="007C6CEF"/>
    <w:rPr>
      <w:rFonts w:cstheme="minorBidi"/>
      <w:b/>
      <w:sz w:val="24"/>
      <w:szCs w:val="24"/>
    </w:rPr>
  </w:style>
  <w:style w:type="character" w:customStyle="1" w:styleId="medium-normal">
    <w:name w:val="medium-normal"/>
    <w:basedOn w:val="DefaultParagraphFont"/>
    <w:rsid w:val="007C6CEF"/>
  </w:style>
  <w:style w:type="paragraph" w:customStyle="1" w:styleId="cardtext0">
    <w:name w:val="card text"/>
    <w:basedOn w:val="Normal"/>
    <w:link w:val="cardtextChar1"/>
    <w:qFormat/>
    <w:rsid w:val="007C6CEF"/>
    <w:pPr>
      <w:ind w:left="288" w:right="288"/>
      <w:jc w:val="left"/>
    </w:pPr>
  </w:style>
  <w:style w:type="character" w:customStyle="1" w:styleId="cardtextChar1">
    <w:name w:val="card text Char"/>
    <w:link w:val="cardtext0"/>
    <w:rsid w:val="007C6CEF"/>
    <w:rPr>
      <w:rFonts w:ascii="Times New Roman" w:hAnsi="Times New Roman" w:cs="Times New Roman"/>
      <w:sz w:val="22"/>
    </w:rPr>
  </w:style>
  <w:style w:type="character" w:customStyle="1" w:styleId="CardsChar1">
    <w:name w:val="Cards Char1"/>
    <w:basedOn w:val="DefaultParagraphFont"/>
    <w:rsid w:val="007C6CEF"/>
    <w:rPr>
      <w:rFonts w:ascii="Georgia" w:hAnsi="Georgia" w:cs="Times New Roman"/>
      <w:szCs w:val="20"/>
    </w:rPr>
  </w:style>
  <w:style w:type="paragraph" w:customStyle="1" w:styleId="noindent">
    <w:name w:val="noindent"/>
    <w:basedOn w:val="Normal"/>
    <w:rsid w:val="007C6CEF"/>
    <w:pPr>
      <w:spacing w:before="100" w:beforeAutospacing="1" w:after="100" w:afterAutospacing="1"/>
      <w:jc w:val="left"/>
    </w:pPr>
    <w:rPr>
      <w:rFonts w:eastAsia="SimSun"/>
      <w:sz w:val="24"/>
      <w:lang w:eastAsia="zh-CN"/>
    </w:rPr>
  </w:style>
  <w:style w:type="character" w:customStyle="1" w:styleId="Style1Char">
    <w:name w:val="Style1 Char"/>
    <w:link w:val="Style1"/>
    <w:rsid w:val="007C6CEF"/>
    <w:rPr>
      <w:rFonts w:eastAsia="SimSun"/>
      <w:sz w:val="22"/>
      <w:u w:val="single"/>
      <w:lang w:eastAsia="zh-CN"/>
    </w:rPr>
  </w:style>
  <w:style w:type="character" w:customStyle="1" w:styleId="AuthorYear">
    <w:name w:val="AuthorYear"/>
    <w:uiPriority w:val="1"/>
    <w:qFormat/>
    <w:rsid w:val="007C6CEF"/>
    <w:rPr>
      <w:rFonts w:ascii="Georgia" w:hAnsi="Georgia" w:hint="default"/>
      <w:b/>
      <w:bCs w:val="0"/>
      <w:sz w:val="24"/>
    </w:rPr>
  </w:style>
  <w:style w:type="character" w:customStyle="1" w:styleId="BoldUnderlineChar">
    <w:name w:val="Bold Underline Char"/>
    <w:locked/>
    <w:rsid w:val="007C6CEF"/>
    <w:rPr>
      <w:rFonts w:ascii="Times New Roman" w:eastAsia="Times New Roman" w:hAnsi="Times New Roman" w:cs="Times New Roman" w:hint="default"/>
      <w:b/>
      <w:bCs/>
      <w:sz w:val="20"/>
      <w:szCs w:val="24"/>
      <w:u w:val="single"/>
    </w:rPr>
  </w:style>
  <w:style w:type="character" w:customStyle="1" w:styleId="UNDERLINEChar0">
    <w:name w:val="UNDERLINE Char"/>
    <w:link w:val="UNDERLINE1"/>
    <w:locked/>
    <w:rsid w:val="007C6CEF"/>
    <w:rPr>
      <w:b/>
      <w:u w:val="single"/>
    </w:rPr>
  </w:style>
  <w:style w:type="paragraph" w:customStyle="1" w:styleId="UNDERLINE1">
    <w:name w:val="UNDERLINE"/>
    <w:basedOn w:val="Normal"/>
    <w:link w:val="UNDERLINEChar0"/>
    <w:rsid w:val="007C6CEF"/>
    <w:pPr>
      <w:jc w:val="left"/>
    </w:pPr>
    <w:rPr>
      <w:rFonts w:asciiTheme="minorHAnsi" w:hAnsiTheme="minorHAnsi" w:cstheme="minorBidi"/>
      <w:b/>
      <w:sz w:val="24"/>
      <w:u w:val="single"/>
    </w:rPr>
  </w:style>
  <w:style w:type="paragraph" w:customStyle="1" w:styleId="Style1">
    <w:name w:val="Style1"/>
    <w:basedOn w:val="Normal"/>
    <w:link w:val="Style1Char"/>
    <w:rsid w:val="007C6CEF"/>
    <w:pPr>
      <w:jc w:val="left"/>
    </w:pPr>
    <w:rPr>
      <w:rFonts w:asciiTheme="minorHAnsi" w:eastAsia="SimSun" w:hAnsiTheme="minorHAnsi" w:cstheme="minorBidi"/>
      <w:u w:val="single"/>
      <w:lang w:eastAsia="zh-CN"/>
    </w:rPr>
  </w:style>
  <w:style w:type="paragraph" w:styleId="Title">
    <w:name w:val="Title"/>
    <w:aliases w:val="Cites and Cards,Bold Underlined"/>
    <w:basedOn w:val="Normal"/>
    <w:next w:val="Normal"/>
    <w:link w:val="TitleChar1"/>
    <w:uiPriority w:val="6"/>
    <w:qFormat/>
    <w:rsid w:val="007C6CEF"/>
    <w:pPr>
      <w:spacing w:before="240" w:after="60"/>
      <w:ind w:left="432"/>
      <w:jc w:val="center"/>
      <w:outlineLvl w:val="0"/>
    </w:pPr>
    <w:rPr>
      <w:rFonts w:asciiTheme="minorHAnsi" w:eastAsiaTheme="minorHAnsi" w:hAnsiTheme="minorHAnsi" w:cstheme="minorBidi"/>
      <w:bCs/>
      <w:szCs w:val="22"/>
      <w:u w:val="single"/>
    </w:rPr>
  </w:style>
  <w:style w:type="character" w:customStyle="1" w:styleId="TitleChar1">
    <w:name w:val="Title Char1"/>
    <w:aliases w:val="Cites and Cards Char1,Bold Underlined Char1"/>
    <w:basedOn w:val="DefaultParagraphFont"/>
    <w:link w:val="Title"/>
    <w:uiPriority w:val="6"/>
    <w:rsid w:val="007C6CEF"/>
    <w:rPr>
      <w:rFonts w:eastAsiaTheme="minorHAnsi"/>
      <w:bCs/>
      <w:sz w:val="22"/>
      <w:szCs w:val="22"/>
      <w:u w:val="single"/>
    </w:rPr>
  </w:style>
  <w:style w:type="paragraph" w:customStyle="1" w:styleId="CitationCharChar">
    <w:name w:val="Citation Char Char"/>
    <w:basedOn w:val="Normal"/>
    <w:uiPriority w:val="6"/>
    <w:rsid w:val="007C6CEF"/>
    <w:pPr>
      <w:ind w:left="1440" w:right="1440"/>
      <w:jc w:val="left"/>
    </w:pPr>
    <w:rPr>
      <w:rFonts w:asciiTheme="minorHAnsi" w:hAnsiTheme="minorHAnsi" w:cstheme="minorBidi"/>
      <w:b/>
      <w:bCs/>
      <w:u w:val="single"/>
    </w:rPr>
  </w:style>
  <w:style w:type="character" w:customStyle="1" w:styleId="TagsChar2">
    <w:name w:val="Tags Char2"/>
    <w:rsid w:val="007C6CEF"/>
    <w:rPr>
      <w:rFonts w:ascii="Times New Roman" w:eastAsia="Times New Roman" w:hAnsi="Times New Roman"/>
      <w:b/>
      <w:sz w:val="24"/>
      <w:szCs w:val="24"/>
    </w:rPr>
  </w:style>
  <w:style w:type="character" w:customStyle="1" w:styleId="AuthorChar">
    <w:name w:val="Author Char"/>
    <w:rsid w:val="007C6CEF"/>
    <w:rPr>
      <w:b/>
      <w:sz w:val="22"/>
      <w:lang w:val="en-US" w:eastAsia="en-US" w:bidi="ar-SA"/>
    </w:rPr>
  </w:style>
  <w:style w:type="paragraph" w:customStyle="1" w:styleId="citenon-bold">
    <w:name w:val="cite non-bold"/>
    <w:basedOn w:val="Normal"/>
    <w:link w:val="citenon-boldChar"/>
    <w:rsid w:val="007C6CEF"/>
    <w:pPr>
      <w:jc w:val="left"/>
    </w:pPr>
    <w:rPr>
      <w:rFonts w:eastAsia="Times New Roman"/>
      <w:sz w:val="24"/>
    </w:rPr>
  </w:style>
  <w:style w:type="character" w:customStyle="1" w:styleId="citenon-boldChar">
    <w:name w:val="cite non-bold Char"/>
    <w:link w:val="citenon-bold"/>
    <w:rsid w:val="007C6CEF"/>
    <w:rPr>
      <w:rFonts w:ascii="Times New Roman" w:eastAsia="Times New Roman" w:hAnsi="Times New Roman" w:cs="Times New Roman"/>
    </w:rPr>
  </w:style>
  <w:style w:type="paragraph" w:customStyle="1" w:styleId="HotRoute">
    <w:name w:val="Hot Route"/>
    <w:link w:val="HotRouteChar"/>
    <w:qFormat/>
    <w:rsid w:val="007C6CEF"/>
    <w:pPr>
      <w:ind w:left="144"/>
    </w:pPr>
    <w:rPr>
      <w:rFonts w:ascii="Times New Roman" w:eastAsia="Cambria" w:hAnsi="Times New Roman" w:cs="Times New Roman"/>
      <w:sz w:val="16"/>
    </w:rPr>
  </w:style>
  <w:style w:type="character" w:customStyle="1" w:styleId="HotRouteChar">
    <w:name w:val="Hot Route Char"/>
    <w:link w:val="HotRoute"/>
    <w:rsid w:val="007C6CEF"/>
    <w:rPr>
      <w:rFonts w:ascii="Times New Roman" w:eastAsia="Cambria" w:hAnsi="Times New Roman" w:cs="Times New Roman"/>
      <w:sz w:val="16"/>
    </w:rPr>
  </w:style>
  <w:style w:type="paragraph" w:customStyle="1" w:styleId="StyleStyle49pt">
    <w:name w:val="Style Style4 + 9 pt"/>
    <w:basedOn w:val="Normal"/>
    <w:link w:val="StyleStyle49ptChar"/>
    <w:rsid w:val="007C6CEF"/>
    <w:pPr>
      <w:jc w:val="left"/>
    </w:pPr>
    <w:rPr>
      <w:rFonts w:ascii="Georgia" w:eastAsia="Times New Roman" w:hAnsi="Georgia"/>
      <w:szCs w:val="22"/>
      <w:u w:val="single"/>
      <w:lang w:val="x-none" w:eastAsia="x-none"/>
    </w:rPr>
  </w:style>
  <w:style w:type="character" w:customStyle="1" w:styleId="StyleStyle49ptChar">
    <w:name w:val="Style Style4 + 9 pt Char"/>
    <w:link w:val="StyleStyle49pt"/>
    <w:rsid w:val="007C6CEF"/>
    <w:rPr>
      <w:rFonts w:ascii="Georgia" w:eastAsia="Times New Roman" w:hAnsi="Georgia" w:cs="Times New Roman"/>
      <w:sz w:val="22"/>
      <w:szCs w:val="22"/>
      <w:u w:val="single"/>
      <w:lang w:val="x-none" w:eastAsia="x-none"/>
    </w:rPr>
  </w:style>
  <w:style w:type="character" w:customStyle="1" w:styleId="StyleTimesNewRoman9pt">
    <w:name w:val="Style Times New Roman 9 pt"/>
    <w:rsid w:val="007C6CEF"/>
    <w:rPr>
      <w:sz w:val="20"/>
    </w:rPr>
  </w:style>
  <w:style w:type="character" w:customStyle="1" w:styleId="Style9ptItalicUnderline">
    <w:name w:val="Style 9 pt Italic Underline"/>
    <w:rsid w:val="007C6CEF"/>
    <w:rPr>
      <w:i/>
      <w:iCs/>
      <w:sz w:val="20"/>
      <w:u w:val="single"/>
    </w:rPr>
  </w:style>
  <w:style w:type="character" w:customStyle="1" w:styleId="boldunderline0">
    <w:name w:val="bold underline"/>
    <w:basedOn w:val="underline"/>
    <w:qFormat/>
    <w:rsid w:val="007C6CEF"/>
    <w:rPr>
      <w:b/>
      <w:u w:val="single"/>
    </w:rPr>
  </w:style>
  <w:style w:type="character" w:customStyle="1" w:styleId="underlinedChar">
    <w:name w:val="underlined Char"/>
    <w:link w:val="underlined"/>
    <w:locked/>
    <w:rsid w:val="007C6CEF"/>
    <w:rPr>
      <w:rFonts w:ascii="Times New Roman" w:eastAsia="Malgun Gothic" w:hAnsi="Times New Roman" w:cs="Times New Roman"/>
      <w:sz w:val="21"/>
      <w:u w:val="single"/>
    </w:rPr>
  </w:style>
  <w:style w:type="paragraph" w:customStyle="1" w:styleId="underlined">
    <w:name w:val="underlined"/>
    <w:next w:val="Normal"/>
    <w:link w:val="underlinedChar"/>
    <w:autoRedefine/>
    <w:rsid w:val="007C6CEF"/>
    <w:pPr>
      <w:contextualSpacing/>
    </w:pPr>
    <w:rPr>
      <w:rFonts w:ascii="Times New Roman" w:eastAsia="Malgun Gothic" w:hAnsi="Times New Roman" w:cs="Times New Roman"/>
      <w:sz w:val="21"/>
      <w:u w:val="single"/>
    </w:rPr>
  </w:style>
  <w:style w:type="paragraph" w:customStyle="1" w:styleId="TagText">
    <w:name w:val="TagText"/>
    <w:basedOn w:val="Normal"/>
    <w:qFormat/>
    <w:rsid w:val="007C6CEF"/>
    <w:pPr>
      <w:jc w:val="left"/>
    </w:pPr>
    <w:rPr>
      <w:rFonts w:ascii="Arial" w:hAnsi="Arial" w:cstheme="minorBidi"/>
      <w:b/>
      <w:sz w:val="24"/>
    </w:rPr>
  </w:style>
  <w:style w:type="paragraph" w:customStyle="1" w:styleId="Style3">
    <w:name w:val="Style3"/>
    <w:basedOn w:val="Normal"/>
    <w:link w:val="Style3Char"/>
    <w:rsid w:val="007C6CEF"/>
    <w:pPr>
      <w:jc w:val="left"/>
    </w:pPr>
    <w:rPr>
      <w:rFonts w:eastAsia="Times New Roman"/>
      <w:b/>
    </w:rPr>
  </w:style>
  <w:style w:type="character" w:customStyle="1" w:styleId="Style3Char">
    <w:name w:val="Style3 Char"/>
    <w:link w:val="Style3"/>
    <w:rsid w:val="007C6CEF"/>
    <w:rPr>
      <w:rFonts w:ascii="Times New Roman" w:eastAsia="Times New Roman" w:hAnsi="Times New Roman" w:cs="Times New Roman"/>
      <w:b/>
      <w:sz w:val="22"/>
    </w:rPr>
  </w:style>
  <w:style w:type="paragraph" w:customStyle="1" w:styleId="Style4">
    <w:name w:val="Style4"/>
    <w:basedOn w:val="Normal"/>
    <w:rsid w:val="007C6CEF"/>
    <w:pPr>
      <w:numPr>
        <w:numId w:val="19"/>
      </w:numPr>
      <w:tabs>
        <w:tab w:val="clear" w:pos="360"/>
      </w:tabs>
      <w:ind w:left="0" w:firstLine="0"/>
      <w:jc w:val="left"/>
    </w:pPr>
    <w:rPr>
      <w:rFonts w:eastAsia="Times New Roman"/>
      <w:u w:val="single"/>
    </w:rPr>
  </w:style>
  <w:style w:type="paragraph" w:customStyle="1" w:styleId="StyleStyle49ptBold">
    <w:name w:val="Style Style4 + 9 pt Bold"/>
    <w:basedOn w:val="Style4"/>
    <w:link w:val="StyleStyle49ptBoldChar"/>
    <w:rsid w:val="007C6CEF"/>
    <w:rPr>
      <w:b/>
      <w:bCs/>
    </w:rPr>
  </w:style>
  <w:style w:type="character" w:customStyle="1" w:styleId="StyleStyle49ptBoldChar">
    <w:name w:val="Style Style4 + 9 pt Bold Char"/>
    <w:link w:val="StyleStyle49ptBold"/>
    <w:rsid w:val="007C6CEF"/>
    <w:rPr>
      <w:rFonts w:ascii="Times New Roman" w:eastAsia="Times New Roman" w:hAnsi="Times New Roman" w:cs="Times New Roman"/>
      <w:b/>
      <w:bCs/>
      <w:sz w:val="22"/>
      <w:u w:val="single"/>
    </w:rPr>
  </w:style>
  <w:style w:type="character" w:customStyle="1" w:styleId="Style4Char">
    <w:name w:val="Style4 Char"/>
    <w:rsid w:val="007C6CEF"/>
    <w:rPr>
      <w:rFonts w:ascii="Arial Narrow" w:hAnsi="Arial Narrow"/>
      <w:szCs w:val="24"/>
      <w:u w:val="single"/>
      <w:lang w:val="en-US" w:eastAsia="en-US" w:bidi="ar-SA"/>
    </w:rPr>
  </w:style>
  <w:style w:type="character" w:customStyle="1" w:styleId="Style9ptUnderline2">
    <w:name w:val="Style 9 pt Underline2"/>
    <w:rsid w:val="007C6CEF"/>
    <w:rPr>
      <w:sz w:val="20"/>
      <w:u w:val="single"/>
    </w:rPr>
  </w:style>
  <w:style w:type="character" w:customStyle="1" w:styleId="term">
    <w:name w:val="term"/>
    <w:rsid w:val="007C6CEF"/>
  </w:style>
  <w:style w:type="paragraph" w:customStyle="1" w:styleId="Cite2">
    <w:name w:val="Cite 2"/>
    <w:basedOn w:val="Normal"/>
    <w:qFormat/>
    <w:rsid w:val="007C6CEF"/>
    <w:pPr>
      <w:jc w:val="left"/>
    </w:pPr>
    <w:rPr>
      <w:rFonts w:ascii="Arial" w:eastAsia="Calibri" w:hAnsi="Arial"/>
      <w:b/>
      <w:sz w:val="24"/>
      <w:szCs w:val="22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7C6CEF"/>
  </w:style>
  <w:style w:type="numbering" w:customStyle="1" w:styleId="NoList11">
    <w:name w:val="No List11"/>
    <w:next w:val="NoList"/>
    <w:uiPriority w:val="99"/>
    <w:semiHidden/>
    <w:unhideWhenUsed/>
    <w:rsid w:val="007C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3849</Words>
  <Characters>21941</Characters>
  <Application>Microsoft Macintosh Word</Application>
  <DocSecurity>0</DocSecurity>
  <Lines>182</Lines>
  <Paragraphs>51</Paragraphs>
  <ScaleCrop>false</ScaleCrop>
  <Company/>
  <LinksUpToDate>false</LinksUpToDate>
  <CharactersWithSpaces>25739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pitman</dc:creator>
  <cp:keywords/>
  <dc:description/>
  <cp:lastModifiedBy>James pitman</cp:lastModifiedBy>
  <cp:revision>2</cp:revision>
  <dcterms:created xsi:type="dcterms:W3CDTF">2013-10-28T19:40:00Z</dcterms:created>
  <dcterms:modified xsi:type="dcterms:W3CDTF">2013-10-28T19:40:00Z</dcterms:modified>
</cp:coreProperties>
</file>